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8CF8B" w14:textId="77777777" w:rsidR="00411E2F" w:rsidRPr="00F56069" w:rsidRDefault="00411E2F" w:rsidP="00F5606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599ED38C" w14:textId="77777777" w:rsidR="005E06A1" w:rsidRDefault="005E06A1" w:rsidP="00F5606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3D2689B6" w14:textId="77777777" w:rsidR="00F56069" w:rsidRPr="00F56069" w:rsidRDefault="00F56069" w:rsidP="00F5606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0A7DDB85" w14:textId="77777777" w:rsidR="007E445C" w:rsidRDefault="00411E2F" w:rsidP="00411E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 xml:space="preserve">RAPORTUL DE EVALUARE A STUDENTULUI </w:t>
      </w:r>
      <w:r w:rsidR="007E445C">
        <w:rPr>
          <w:rFonts w:ascii="Times New Roman" w:hAnsi="Times New Roman"/>
          <w:b/>
          <w:sz w:val="24"/>
          <w:szCs w:val="24"/>
          <w:lang w:val="ro-RO" w:eastAsia="ro-RO"/>
        </w:rPr>
        <w:t>MASTERAND</w:t>
      </w:r>
    </w:p>
    <w:p w14:paraId="195B2CF9" w14:textId="77777777" w:rsidR="00411E2F" w:rsidRPr="00411E2F" w:rsidRDefault="00411E2F" w:rsidP="00411E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>DE CĂTRE TUTORE</w:t>
      </w:r>
    </w:p>
    <w:p w14:paraId="59D91403" w14:textId="77777777" w:rsidR="007E445C" w:rsidRDefault="007E445C" w:rsidP="007E445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77E1A2D5" w14:textId="77777777" w:rsidR="007E445C" w:rsidRPr="00F56069" w:rsidRDefault="007E445C" w:rsidP="007E445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2630CD3A" w14:textId="77777777" w:rsidR="007E445C" w:rsidRPr="00AA62EE" w:rsidRDefault="007E445C" w:rsidP="007E445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AA62EE">
        <w:rPr>
          <w:rFonts w:ascii="Times New Roman" w:hAnsi="Times New Roman"/>
          <w:sz w:val="24"/>
          <w:szCs w:val="20"/>
          <w:lang w:val="ro-RO" w:eastAsia="ro-RO"/>
        </w:rPr>
        <w:t>Numele şi prenumele studentului practicant:</w:t>
      </w:r>
      <w:r w:rsidRPr="00AA62EE">
        <w:rPr>
          <w:rFonts w:ascii="Times New Roman" w:hAnsi="Times New Roman"/>
          <w:sz w:val="24"/>
          <w:szCs w:val="24"/>
          <w:lang w:val="ro-RO" w:eastAsia="ro-RO"/>
        </w:rPr>
        <w:t xml:space="preserve"> _______________________________________</w:t>
      </w:r>
      <w:r>
        <w:rPr>
          <w:rFonts w:ascii="Times New Roman" w:hAnsi="Times New Roman"/>
          <w:sz w:val="24"/>
          <w:szCs w:val="24"/>
          <w:lang w:val="ro-RO" w:eastAsia="ro-RO"/>
        </w:rPr>
        <w:t>_</w:t>
      </w:r>
    </w:p>
    <w:p w14:paraId="393DE9AF" w14:textId="77777777" w:rsidR="007E445C" w:rsidRPr="00AA62EE" w:rsidRDefault="007E445C" w:rsidP="007E445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AA62EE">
        <w:rPr>
          <w:rFonts w:ascii="Times New Roman" w:hAnsi="Times New Roman"/>
          <w:sz w:val="24"/>
          <w:szCs w:val="24"/>
          <w:lang w:val="ro-RO" w:eastAsia="ro-RO"/>
        </w:rPr>
        <w:t>Programul de masterat profesional: _______________________________________________</w:t>
      </w:r>
    </w:p>
    <w:p w14:paraId="173AC095" w14:textId="77777777" w:rsidR="007E445C" w:rsidRPr="00AA62EE" w:rsidRDefault="007E445C" w:rsidP="007E445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AA62EE">
        <w:rPr>
          <w:rFonts w:ascii="Times New Roman" w:hAnsi="Times New Roman"/>
          <w:sz w:val="24"/>
          <w:szCs w:val="24"/>
          <w:lang w:val="ro-RO" w:eastAsia="ro-RO"/>
        </w:rPr>
        <w:t xml:space="preserve">Anul de studii: </w:t>
      </w:r>
      <w:r w:rsidRPr="00AA62EE">
        <w:rPr>
          <w:rFonts w:ascii="Times New Roman" w:hAnsi="Times New Roman"/>
          <w:bCs/>
          <w:sz w:val="24"/>
          <w:szCs w:val="24"/>
          <w:lang w:val="ro-RO" w:eastAsia="ro-RO"/>
        </w:rPr>
        <w:t>__</w:t>
      </w:r>
    </w:p>
    <w:p w14:paraId="43FADE15" w14:textId="77777777" w:rsidR="007E445C" w:rsidRPr="00AA62EE" w:rsidRDefault="007E445C" w:rsidP="007E445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8"/>
          <w:szCs w:val="8"/>
          <w:lang w:val="ro-RO" w:eastAsia="ro-RO"/>
        </w:rPr>
      </w:pPr>
    </w:p>
    <w:p w14:paraId="0A26B030" w14:textId="77777777" w:rsidR="007E445C" w:rsidRPr="00AA62EE" w:rsidRDefault="007E445C" w:rsidP="007E445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AA62EE">
        <w:rPr>
          <w:rFonts w:ascii="Times New Roman" w:hAnsi="Times New Roman"/>
          <w:sz w:val="24"/>
          <w:szCs w:val="24"/>
          <w:lang w:val="ro-RO" w:eastAsia="ro-RO"/>
        </w:rPr>
        <w:t>Numele şi prenumele tutorelui de practică: ________________________________________</w:t>
      </w:r>
      <w:r>
        <w:rPr>
          <w:rFonts w:ascii="Times New Roman" w:hAnsi="Times New Roman"/>
          <w:sz w:val="24"/>
          <w:szCs w:val="24"/>
          <w:lang w:val="ro-RO" w:eastAsia="ro-RO"/>
        </w:rPr>
        <w:t>_</w:t>
      </w:r>
    </w:p>
    <w:p w14:paraId="0941CBC7" w14:textId="77777777" w:rsidR="007E445C" w:rsidRPr="00AA62EE" w:rsidRDefault="007E445C" w:rsidP="007E445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AA62EE">
        <w:rPr>
          <w:rFonts w:ascii="Times New Roman" w:hAnsi="Times New Roman"/>
          <w:bCs/>
          <w:sz w:val="24"/>
          <w:szCs w:val="24"/>
          <w:lang w:val="ro-RO" w:eastAsia="ro-RO"/>
        </w:rPr>
        <w:t>Unitatea de practică:</w:t>
      </w:r>
      <w:r w:rsidRPr="00AA62EE">
        <w:rPr>
          <w:rFonts w:ascii="Times New Roman" w:hAnsi="Times New Roman"/>
          <w:sz w:val="24"/>
          <w:szCs w:val="24"/>
          <w:lang w:val="ro-RO" w:eastAsia="ro-RO"/>
        </w:rPr>
        <w:t xml:space="preserve"> ___________________________</w:t>
      </w:r>
      <w:r>
        <w:rPr>
          <w:rFonts w:ascii="Times New Roman" w:hAnsi="Times New Roman"/>
          <w:sz w:val="24"/>
          <w:szCs w:val="24"/>
          <w:lang w:val="ro-RO" w:eastAsia="ro-RO"/>
        </w:rPr>
        <w:t>________________________________</w:t>
      </w:r>
    </w:p>
    <w:p w14:paraId="3C333675" w14:textId="77777777" w:rsidR="007E445C" w:rsidRPr="00AA62EE" w:rsidRDefault="007E445C" w:rsidP="007E445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8"/>
          <w:szCs w:val="8"/>
          <w:lang w:val="ro-RO" w:eastAsia="ro-RO"/>
        </w:rPr>
      </w:pPr>
    </w:p>
    <w:p w14:paraId="13BD03F1" w14:textId="77777777" w:rsidR="007E445C" w:rsidRPr="00AA62EE" w:rsidRDefault="007E445C" w:rsidP="007E445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AA62EE">
        <w:rPr>
          <w:rFonts w:ascii="Times New Roman" w:hAnsi="Times New Roman"/>
          <w:sz w:val="24"/>
          <w:szCs w:val="24"/>
          <w:lang w:val="ro-RO" w:eastAsia="ro-RO"/>
        </w:rPr>
        <w:t>Data începerii stagiului de practică: _____________________</w:t>
      </w:r>
    </w:p>
    <w:p w14:paraId="554CFB6F" w14:textId="77777777" w:rsidR="007E445C" w:rsidRPr="00AA62EE" w:rsidRDefault="007E445C" w:rsidP="007E445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  <w:r w:rsidRPr="00AA62EE">
        <w:rPr>
          <w:rFonts w:ascii="Times New Roman" w:hAnsi="Times New Roman"/>
          <w:sz w:val="24"/>
          <w:szCs w:val="24"/>
          <w:lang w:val="ro-RO" w:eastAsia="ro-RO"/>
        </w:rPr>
        <w:t>Data finalizării stagiului de practică: ____________________</w:t>
      </w:r>
    </w:p>
    <w:p w14:paraId="0556A4B9" w14:textId="77777777" w:rsidR="007E445C" w:rsidRPr="00411E2F" w:rsidRDefault="007E445C" w:rsidP="007E445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6"/>
        <w:gridCol w:w="5004"/>
        <w:gridCol w:w="1016"/>
      </w:tblGrid>
      <w:tr w:rsidR="007E445C" w:rsidRPr="00F56069" w14:paraId="0B2B9868" w14:textId="77777777" w:rsidTr="00F05A12">
        <w:tc>
          <w:tcPr>
            <w:tcW w:w="1857" w:type="pct"/>
            <w:vAlign w:val="center"/>
          </w:tcPr>
          <w:p w14:paraId="67FA070D" w14:textId="77777777" w:rsidR="007E445C" w:rsidRPr="00F56069" w:rsidRDefault="007E445C" w:rsidP="00F05A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</w:pPr>
            <w:r w:rsidRPr="00F56069"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  <w:t>Criterii</w:t>
            </w:r>
          </w:p>
        </w:tc>
        <w:tc>
          <w:tcPr>
            <w:tcW w:w="2612" w:type="pct"/>
            <w:vAlign w:val="center"/>
          </w:tcPr>
          <w:p w14:paraId="7DED6040" w14:textId="77777777" w:rsidR="007E445C" w:rsidRPr="00F56069" w:rsidRDefault="007E445C" w:rsidP="00F05A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530" w:type="pct"/>
            <w:vAlign w:val="center"/>
          </w:tcPr>
          <w:p w14:paraId="169271FC" w14:textId="77777777" w:rsidR="007E445C" w:rsidRPr="00F56069" w:rsidRDefault="007E445C" w:rsidP="00F05A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</w:pPr>
            <w:r w:rsidRPr="00F56069"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  <w:t>Punctaj</w:t>
            </w:r>
          </w:p>
        </w:tc>
      </w:tr>
      <w:tr w:rsidR="007E445C" w:rsidRPr="00411E2F" w14:paraId="5F9E55F6" w14:textId="77777777" w:rsidTr="00F05A12">
        <w:tc>
          <w:tcPr>
            <w:tcW w:w="1857" w:type="pct"/>
            <w:vAlign w:val="center"/>
          </w:tcPr>
          <w:p w14:paraId="228288AD" w14:textId="77777777" w:rsidR="007E445C" w:rsidRPr="00411E2F" w:rsidRDefault="007E445C" w:rsidP="00F05A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411E2F">
              <w:rPr>
                <w:rFonts w:ascii="Times New Roman" w:hAnsi="Times New Roman"/>
                <w:sz w:val="24"/>
                <w:szCs w:val="24"/>
                <w:lang w:val="ro-RO" w:eastAsia="ro-RO"/>
              </w:rPr>
              <w:t>1. Motivaţia în desfăşurarea activităţii</w:t>
            </w:r>
          </w:p>
        </w:tc>
        <w:tc>
          <w:tcPr>
            <w:tcW w:w="2612" w:type="pct"/>
            <w:vAlign w:val="center"/>
          </w:tcPr>
          <w:p w14:paraId="04C225D9" w14:textId="77777777" w:rsidR="007E445C" w:rsidRPr="00411E2F" w:rsidRDefault="007E445C" w:rsidP="00F05A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411E2F">
              <w:rPr>
                <w:rFonts w:ascii="Times New Roman" w:hAnsi="Times New Roman"/>
                <w:sz w:val="24"/>
                <w:szCs w:val="24"/>
                <w:lang w:val="ro-RO" w:eastAsia="ro-RO"/>
              </w:rPr>
              <w:t>10      9      8       7      6       5      4      3      2      1</w:t>
            </w:r>
          </w:p>
        </w:tc>
        <w:tc>
          <w:tcPr>
            <w:tcW w:w="530" w:type="pct"/>
            <w:vAlign w:val="center"/>
          </w:tcPr>
          <w:p w14:paraId="2732B6DF" w14:textId="77777777" w:rsidR="007E445C" w:rsidRPr="00411E2F" w:rsidRDefault="007E445C" w:rsidP="00F05A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</w:tc>
      </w:tr>
      <w:tr w:rsidR="007E445C" w:rsidRPr="00411E2F" w14:paraId="2E980535" w14:textId="77777777" w:rsidTr="00F05A12">
        <w:trPr>
          <w:trHeight w:val="485"/>
        </w:trPr>
        <w:tc>
          <w:tcPr>
            <w:tcW w:w="1857" w:type="pct"/>
            <w:vAlign w:val="center"/>
          </w:tcPr>
          <w:p w14:paraId="5854AD1C" w14:textId="77777777" w:rsidR="007E445C" w:rsidRPr="00411E2F" w:rsidRDefault="007E445C" w:rsidP="00F05A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411E2F">
              <w:rPr>
                <w:rFonts w:ascii="Times New Roman" w:hAnsi="Times New Roman"/>
                <w:sz w:val="24"/>
                <w:szCs w:val="24"/>
                <w:lang w:val="ro-RO" w:eastAsia="ro-RO"/>
              </w:rPr>
              <w:t>2. Dezvoltarea competențelor specifice</w:t>
            </w:r>
          </w:p>
        </w:tc>
        <w:tc>
          <w:tcPr>
            <w:tcW w:w="2612" w:type="pct"/>
            <w:vAlign w:val="center"/>
          </w:tcPr>
          <w:p w14:paraId="4381F6D8" w14:textId="77777777" w:rsidR="007E445C" w:rsidRPr="00411E2F" w:rsidRDefault="007E445C" w:rsidP="00F05A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11E2F">
              <w:rPr>
                <w:rFonts w:ascii="Times New Roman" w:hAnsi="Times New Roman"/>
                <w:sz w:val="24"/>
                <w:szCs w:val="24"/>
                <w:lang w:val="ro-RO" w:eastAsia="ro-RO"/>
              </w:rPr>
              <w:t>10      9      8       7      6       5      4      3      2      1</w:t>
            </w:r>
          </w:p>
        </w:tc>
        <w:tc>
          <w:tcPr>
            <w:tcW w:w="530" w:type="pct"/>
            <w:vAlign w:val="center"/>
          </w:tcPr>
          <w:p w14:paraId="6BE796FB" w14:textId="77777777" w:rsidR="007E445C" w:rsidRPr="00411E2F" w:rsidRDefault="007E445C" w:rsidP="00F05A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</w:tc>
      </w:tr>
      <w:tr w:rsidR="007E445C" w:rsidRPr="00411E2F" w14:paraId="1CBACA81" w14:textId="77777777" w:rsidTr="00F05A12">
        <w:tc>
          <w:tcPr>
            <w:tcW w:w="1857" w:type="pct"/>
            <w:vAlign w:val="center"/>
          </w:tcPr>
          <w:p w14:paraId="190C9CFF" w14:textId="77777777" w:rsidR="007E445C" w:rsidRPr="00411E2F" w:rsidRDefault="007E445C" w:rsidP="00F05A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411E2F">
              <w:rPr>
                <w:rFonts w:ascii="Times New Roman" w:hAnsi="Times New Roman"/>
                <w:sz w:val="24"/>
                <w:szCs w:val="24"/>
                <w:lang w:val="ro-RO" w:eastAsia="ro-RO"/>
              </w:rPr>
              <w:t>3. Îndeplinirea sarcinilor</w:t>
            </w:r>
          </w:p>
        </w:tc>
        <w:tc>
          <w:tcPr>
            <w:tcW w:w="2612" w:type="pct"/>
            <w:vAlign w:val="center"/>
          </w:tcPr>
          <w:p w14:paraId="13EF94D7" w14:textId="77777777" w:rsidR="007E445C" w:rsidRPr="00411E2F" w:rsidRDefault="007E445C" w:rsidP="00F05A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11E2F">
              <w:rPr>
                <w:rFonts w:ascii="Times New Roman" w:hAnsi="Times New Roman"/>
                <w:sz w:val="24"/>
                <w:szCs w:val="24"/>
                <w:lang w:val="ro-RO" w:eastAsia="ro-RO"/>
              </w:rPr>
              <w:t>10      9      8       7      6       5      4      3      2      1</w:t>
            </w:r>
          </w:p>
        </w:tc>
        <w:tc>
          <w:tcPr>
            <w:tcW w:w="530" w:type="pct"/>
            <w:vAlign w:val="center"/>
          </w:tcPr>
          <w:p w14:paraId="692DCA67" w14:textId="77777777" w:rsidR="007E445C" w:rsidRPr="00411E2F" w:rsidRDefault="007E445C" w:rsidP="00F05A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</w:tc>
      </w:tr>
      <w:tr w:rsidR="007E445C" w:rsidRPr="00411E2F" w14:paraId="34E07E74" w14:textId="77777777" w:rsidTr="00F05A12">
        <w:tc>
          <w:tcPr>
            <w:tcW w:w="1857" w:type="pct"/>
            <w:vAlign w:val="center"/>
          </w:tcPr>
          <w:p w14:paraId="44F77EB8" w14:textId="77777777" w:rsidR="007E445C" w:rsidRPr="00411E2F" w:rsidRDefault="007E445C" w:rsidP="00F05A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411E2F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4. Capacitatea de adaptare la situaţiile întâlnite </w:t>
            </w:r>
          </w:p>
        </w:tc>
        <w:tc>
          <w:tcPr>
            <w:tcW w:w="2612" w:type="pct"/>
            <w:vAlign w:val="center"/>
          </w:tcPr>
          <w:p w14:paraId="65C53A19" w14:textId="77777777" w:rsidR="007E445C" w:rsidRPr="00411E2F" w:rsidRDefault="007E445C" w:rsidP="00F05A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11E2F">
              <w:rPr>
                <w:rFonts w:ascii="Times New Roman" w:hAnsi="Times New Roman"/>
                <w:sz w:val="24"/>
                <w:szCs w:val="24"/>
                <w:lang w:val="ro-RO" w:eastAsia="ro-RO"/>
              </w:rPr>
              <w:t>10      9      8       7      6       5      4      3      2      1</w:t>
            </w:r>
          </w:p>
        </w:tc>
        <w:tc>
          <w:tcPr>
            <w:tcW w:w="530" w:type="pct"/>
            <w:vAlign w:val="center"/>
          </w:tcPr>
          <w:p w14:paraId="5A52C871" w14:textId="77777777" w:rsidR="007E445C" w:rsidRPr="00411E2F" w:rsidRDefault="007E445C" w:rsidP="00F05A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</w:tc>
      </w:tr>
      <w:tr w:rsidR="007E445C" w:rsidRPr="00411E2F" w14:paraId="37347AA1" w14:textId="77777777" w:rsidTr="00F05A12">
        <w:tc>
          <w:tcPr>
            <w:tcW w:w="1857" w:type="pct"/>
            <w:vAlign w:val="center"/>
          </w:tcPr>
          <w:p w14:paraId="235FF518" w14:textId="77777777" w:rsidR="007E445C" w:rsidRPr="00411E2F" w:rsidRDefault="007E445C" w:rsidP="00F05A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411E2F">
              <w:rPr>
                <w:rFonts w:ascii="Times New Roman" w:hAnsi="Times New Roman"/>
                <w:sz w:val="24"/>
                <w:szCs w:val="24"/>
                <w:lang w:val="ro-RO" w:eastAsia="ro-RO"/>
              </w:rPr>
              <w:t>5. Capacitatea de a munci în echipă – de a stabili bune relaţii</w:t>
            </w:r>
          </w:p>
        </w:tc>
        <w:tc>
          <w:tcPr>
            <w:tcW w:w="2612" w:type="pct"/>
            <w:vAlign w:val="center"/>
          </w:tcPr>
          <w:p w14:paraId="334A621A" w14:textId="77777777" w:rsidR="007E445C" w:rsidRPr="00411E2F" w:rsidRDefault="007E445C" w:rsidP="00F05A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11E2F">
              <w:rPr>
                <w:rFonts w:ascii="Times New Roman" w:hAnsi="Times New Roman"/>
                <w:sz w:val="24"/>
                <w:szCs w:val="24"/>
                <w:lang w:val="ro-RO" w:eastAsia="ro-RO"/>
              </w:rPr>
              <w:t>10      9      8       7      6       5      4      3      2      1</w:t>
            </w:r>
          </w:p>
        </w:tc>
        <w:tc>
          <w:tcPr>
            <w:tcW w:w="530" w:type="pct"/>
            <w:vAlign w:val="center"/>
          </w:tcPr>
          <w:p w14:paraId="47A244C1" w14:textId="77777777" w:rsidR="007E445C" w:rsidRPr="00411E2F" w:rsidRDefault="007E445C" w:rsidP="00F05A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</w:tc>
      </w:tr>
      <w:tr w:rsidR="007E445C" w:rsidRPr="00411E2F" w14:paraId="236A5CF7" w14:textId="77777777" w:rsidTr="00F05A12">
        <w:trPr>
          <w:trHeight w:val="319"/>
        </w:trPr>
        <w:tc>
          <w:tcPr>
            <w:tcW w:w="1857" w:type="pct"/>
            <w:vAlign w:val="center"/>
          </w:tcPr>
          <w:p w14:paraId="73513625" w14:textId="77777777" w:rsidR="007E445C" w:rsidRPr="00411E2F" w:rsidRDefault="007E445C" w:rsidP="00F05A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</w:pPr>
            <w:r w:rsidRPr="00411E2F"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  <w:t>Punctaj final</w:t>
            </w:r>
            <w:r w:rsidRPr="00411E2F">
              <w:rPr>
                <w:rFonts w:ascii="Times New Roman" w:hAnsi="Times New Roman"/>
                <w:b/>
                <w:sz w:val="24"/>
                <w:szCs w:val="24"/>
                <w:lang w:eastAsia="ro-RO"/>
              </w:rPr>
              <w:t xml:space="preserve">/ </w:t>
            </w:r>
            <w:r w:rsidRPr="00411E2F">
              <w:rPr>
                <w:rFonts w:ascii="Times New Roman" w:hAnsi="Times New Roman"/>
                <w:b/>
                <w:sz w:val="24"/>
                <w:szCs w:val="24"/>
                <w:lang w:val="ro-RO" w:eastAsia="ro-RO"/>
              </w:rPr>
              <w:t>Nota finală</w:t>
            </w:r>
          </w:p>
        </w:tc>
        <w:tc>
          <w:tcPr>
            <w:tcW w:w="2612" w:type="pct"/>
            <w:shd w:val="thinDiagStripe" w:color="auto" w:fill="auto"/>
            <w:vAlign w:val="center"/>
          </w:tcPr>
          <w:p w14:paraId="0D972A79" w14:textId="77777777" w:rsidR="007E445C" w:rsidRPr="00411E2F" w:rsidRDefault="007E445C" w:rsidP="00F05A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530" w:type="pct"/>
            <w:vAlign w:val="center"/>
          </w:tcPr>
          <w:p w14:paraId="7B450F56" w14:textId="77777777" w:rsidR="007E445C" w:rsidRPr="00411E2F" w:rsidRDefault="007E445C" w:rsidP="00F05A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</w:tc>
      </w:tr>
    </w:tbl>
    <w:p w14:paraId="427D39FC" w14:textId="77777777" w:rsidR="007E445C" w:rsidRPr="006E0C00" w:rsidRDefault="007E445C" w:rsidP="007E445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  <w:lang w:val="ro-RO" w:eastAsia="ro-RO"/>
        </w:rPr>
      </w:pPr>
    </w:p>
    <w:p w14:paraId="5926529C" w14:textId="77777777" w:rsidR="007E445C" w:rsidRPr="006E0C00" w:rsidRDefault="007E445C" w:rsidP="007E445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  <w:lang w:val="ro-RO" w:eastAsia="ro-RO"/>
        </w:rPr>
      </w:pPr>
    </w:p>
    <w:p w14:paraId="2E3C1140" w14:textId="77777777" w:rsidR="007E445C" w:rsidRPr="006E0C00" w:rsidRDefault="007E445C" w:rsidP="007E445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  <w:lang w:val="ro-RO" w:eastAsia="ro-RO"/>
        </w:rPr>
      </w:pPr>
    </w:p>
    <w:p w14:paraId="516E9147" w14:textId="77777777" w:rsidR="007E445C" w:rsidRDefault="007E445C" w:rsidP="007E445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  <w:szCs w:val="18"/>
          <w:lang w:val="ro-RO" w:eastAsia="ro-RO"/>
        </w:rPr>
      </w:pP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 xml:space="preserve">Observații referitoare la punctaj (de ex. puncte forte ale studentului, recomandări etc.): </w:t>
      </w:r>
      <w:r w:rsidRPr="00411E2F">
        <w:rPr>
          <w:rFonts w:ascii="Verdana" w:hAnsi="Verdana"/>
          <w:sz w:val="18"/>
          <w:szCs w:val="18"/>
          <w:lang w:val="ro-RO" w:eastAsia="ro-RO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C82025" w14:textId="77777777" w:rsidR="007E445C" w:rsidRPr="00F56069" w:rsidRDefault="007E445C" w:rsidP="007E445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  <w:szCs w:val="18"/>
          <w:lang w:val="ro-RO" w:eastAsia="ro-RO"/>
        </w:rPr>
      </w:pPr>
    </w:p>
    <w:p w14:paraId="2D85ECA1" w14:textId="77777777" w:rsidR="007E445C" w:rsidRPr="00411E2F" w:rsidRDefault="007E445C" w:rsidP="007E445C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>Data,</w:t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  <w:t>Semnătura tutorelui de practică,</w:t>
      </w:r>
    </w:p>
    <w:p w14:paraId="05D3B761" w14:textId="77777777" w:rsidR="007E445C" w:rsidRDefault="007E445C" w:rsidP="007E445C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ab/>
        <w:t>___________________________</w:t>
      </w:r>
    </w:p>
    <w:p w14:paraId="262EC461" w14:textId="77777777" w:rsidR="007E445C" w:rsidRPr="00F56069" w:rsidRDefault="007E445C" w:rsidP="007E445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6B30834B" w14:textId="77777777" w:rsidR="007E445C" w:rsidRDefault="007E445C" w:rsidP="007E445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3F29CE14" w14:textId="77777777" w:rsidR="00137FD8" w:rsidRPr="00F56069" w:rsidRDefault="00137FD8" w:rsidP="00F5606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41D3BC98" w14:textId="77777777" w:rsidR="00137FD8" w:rsidRDefault="00137FD8" w:rsidP="00F5606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72F6D933" w14:textId="77777777" w:rsidR="00F56069" w:rsidRDefault="00F56069" w:rsidP="00F5606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02F76C65" w14:textId="77777777" w:rsidR="00787CCD" w:rsidRDefault="00787CCD" w:rsidP="00F5606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690623B3" w14:textId="77777777" w:rsidR="00787CCD" w:rsidRDefault="00787CCD" w:rsidP="00F5606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2B946F09" w14:textId="77777777" w:rsidR="00787CCD" w:rsidRPr="00F56069" w:rsidRDefault="00787CCD" w:rsidP="00F5606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ro-RO" w:eastAsia="ro-RO"/>
        </w:rPr>
      </w:pPr>
    </w:p>
    <w:p w14:paraId="7874710D" w14:textId="77777777" w:rsidR="007E445C" w:rsidRPr="00787CCD" w:rsidRDefault="007E445C" w:rsidP="007E445C">
      <w:pPr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787CCD">
        <w:rPr>
          <w:rFonts w:ascii="Times New Roman" w:hAnsi="Times New Roman"/>
          <w:b/>
          <w:sz w:val="24"/>
          <w:szCs w:val="24"/>
          <w:lang w:val="es-ES"/>
        </w:rPr>
        <w:t>ADEVERINȚĂ TUTORE</w:t>
      </w:r>
      <w:r w:rsidRPr="00787CCD">
        <w:rPr>
          <w:rFonts w:ascii="Times New Roman" w:hAnsi="Times New Roman"/>
          <w:b/>
          <w:sz w:val="24"/>
          <w:szCs w:val="24"/>
          <w:lang w:val="ro-RO"/>
        </w:rPr>
        <w:t xml:space="preserve"> PRACTICĂ</w:t>
      </w:r>
    </w:p>
    <w:p w14:paraId="2621F630" w14:textId="77777777" w:rsidR="007E445C" w:rsidRDefault="007E445C" w:rsidP="007E445C">
      <w:pPr>
        <w:jc w:val="both"/>
        <w:rPr>
          <w:rFonts w:ascii="Times New Roman" w:hAnsi="Times New Roman"/>
          <w:szCs w:val="24"/>
          <w:lang w:val="ro-RO"/>
        </w:rPr>
      </w:pPr>
    </w:p>
    <w:p w14:paraId="7FEE49A7" w14:textId="77777777" w:rsidR="007E445C" w:rsidRPr="00F56069" w:rsidRDefault="007E445C" w:rsidP="007E445C">
      <w:pPr>
        <w:jc w:val="both"/>
        <w:rPr>
          <w:rFonts w:ascii="Times New Roman" w:hAnsi="Times New Roman"/>
          <w:szCs w:val="24"/>
          <w:lang w:val="ro-RO"/>
        </w:rPr>
      </w:pPr>
    </w:p>
    <w:p w14:paraId="738C910A" w14:textId="77777777" w:rsidR="007E445C" w:rsidRDefault="007E445C" w:rsidP="007E445C">
      <w:pPr>
        <w:spacing w:after="0" w:line="240" w:lineRule="auto"/>
        <w:ind w:firstLine="720"/>
        <w:jc w:val="both"/>
        <w:rPr>
          <w:rFonts w:ascii="Times New Roman" w:hAnsi="Times New Roman"/>
          <w:lang w:val="ro-RO"/>
        </w:rPr>
      </w:pPr>
      <w:r w:rsidRPr="005C092B">
        <w:rPr>
          <w:rFonts w:ascii="Times New Roman" w:hAnsi="Times New Roman"/>
          <w:lang w:val="ro-RO"/>
        </w:rPr>
        <w:t xml:space="preserve">Se adeverește prin prezenta, că </w:t>
      </w:r>
      <w:r>
        <w:rPr>
          <w:rFonts w:ascii="Times New Roman" w:hAnsi="Times New Roman"/>
          <w:lang w:val="ro-RO"/>
        </w:rPr>
        <w:t xml:space="preserve">___________________________________, </w:t>
      </w:r>
      <w:r w:rsidRPr="005C092B">
        <w:rPr>
          <w:rFonts w:ascii="Times New Roman" w:hAnsi="Times New Roman"/>
          <w:lang w:val="ro-RO"/>
        </w:rPr>
        <w:t>studentul/</w:t>
      </w:r>
      <w:r>
        <w:rPr>
          <w:rFonts w:ascii="Times New Roman" w:hAnsi="Times New Roman"/>
          <w:lang w:val="ro-RO"/>
        </w:rPr>
        <w:t xml:space="preserve"> </w:t>
      </w:r>
      <w:r w:rsidRPr="005C092B">
        <w:rPr>
          <w:rFonts w:ascii="Times New Roman" w:hAnsi="Times New Roman"/>
          <w:lang w:val="ro-RO"/>
        </w:rPr>
        <w:t xml:space="preserve">studenta </w:t>
      </w:r>
    </w:p>
    <w:p w14:paraId="72A512C2" w14:textId="77777777" w:rsidR="007E445C" w:rsidRDefault="007E445C" w:rsidP="007E445C">
      <w:pPr>
        <w:spacing w:after="0" w:line="480" w:lineRule="auto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  <w:t xml:space="preserve">    (NUME, Prenume)</w:t>
      </w:r>
    </w:p>
    <w:p w14:paraId="41CD8C7F" w14:textId="77777777" w:rsidR="007E445C" w:rsidRPr="005C092B" w:rsidRDefault="007E445C" w:rsidP="007E445C">
      <w:pPr>
        <w:spacing w:after="0" w:line="480" w:lineRule="auto"/>
        <w:jc w:val="both"/>
        <w:rPr>
          <w:rFonts w:ascii="Times New Roman" w:hAnsi="Times New Roman"/>
          <w:lang w:val="ro-RO"/>
        </w:rPr>
      </w:pPr>
      <w:r w:rsidRPr="005C092B">
        <w:rPr>
          <w:rFonts w:ascii="Times New Roman" w:hAnsi="Times New Roman"/>
          <w:lang w:val="ro-RO"/>
        </w:rPr>
        <w:t>Fac</w:t>
      </w:r>
      <w:bookmarkStart w:id="0" w:name="_GoBack"/>
      <w:bookmarkEnd w:id="0"/>
      <w:r w:rsidRPr="005C092B">
        <w:rPr>
          <w:rFonts w:ascii="Times New Roman" w:hAnsi="Times New Roman"/>
          <w:lang w:val="ro-RO"/>
        </w:rPr>
        <w:t xml:space="preserve">ultății de Litere, ciclul </w:t>
      </w:r>
      <w:r>
        <w:rPr>
          <w:rFonts w:ascii="Times New Roman" w:hAnsi="Times New Roman"/>
          <w:lang w:val="ro-RO"/>
        </w:rPr>
        <w:t>II de studii universitare (nivel Master), anul ___</w:t>
      </w:r>
      <w:r w:rsidRPr="005C092B">
        <w:rPr>
          <w:rFonts w:ascii="Times New Roman" w:hAnsi="Times New Roman"/>
          <w:lang w:val="ro-RO"/>
        </w:rPr>
        <w:t xml:space="preserve">, </w:t>
      </w:r>
      <w:r>
        <w:rPr>
          <w:rFonts w:ascii="Times New Roman" w:hAnsi="Times New Roman"/>
          <w:lang w:val="ro-RO"/>
        </w:rPr>
        <w:t xml:space="preserve">programul/ </w:t>
      </w:r>
      <w:r w:rsidRPr="005C092B">
        <w:rPr>
          <w:rFonts w:ascii="Times New Roman" w:hAnsi="Times New Roman"/>
          <w:lang w:val="ro-RO"/>
        </w:rPr>
        <w:t xml:space="preserve">specializarea </w:t>
      </w:r>
      <w:r>
        <w:rPr>
          <w:rFonts w:ascii="Times New Roman" w:hAnsi="Times New Roman"/>
          <w:lang w:val="ro-RO"/>
        </w:rPr>
        <w:t>_______</w:t>
      </w:r>
      <w:r w:rsidRPr="005C092B">
        <w:rPr>
          <w:rFonts w:ascii="Times New Roman" w:hAnsi="Times New Roman"/>
          <w:lang w:val="ro-RO"/>
        </w:rPr>
        <w:t>________________________________</w:t>
      </w:r>
      <w:r>
        <w:rPr>
          <w:rFonts w:ascii="Times New Roman" w:hAnsi="Times New Roman"/>
          <w:lang w:val="ro-RO"/>
        </w:rPr>
        <w:t>___________</w:t>
      </w:r>
      <w:r w:rsidRPr="005C092B">
        <w:rPr>
          <w:rFonts w:ascii="Times New Roman" w:hAnsi="Times New Roman"/>
          <w:lang w:val="ro-RO"/>
        </w:rPr>
        <w:t>, a efectuat în perioada _____________________________ cele ___ de ore de practică/ se</w:t>
      </w:r>
      <w:r>
        <w:rPr>
          <w:rFonts w:ascii="Times New Roman" w:hAnsi="Times New Roman"/>
          <w:lang w:val="ro-RO"/>
        </w:rPr>
        <w:t>mestru,</w:t>
      </w:r>
      <w:r w:rsidRPr="005C092B">
        <w:rPr>
          <w:rFonts w:ascii="Times New Roman" w:hAnsi="Times New Roman"/>
          <w:lang w:val="ro-RO"/>
        </w:rPr>
        <w:t xml:space="preserve"> prevăzute în Planul de învățământ al Facultății de Litere, în cadrul instituției ________________________________________________________.</w:t>
      </w:r>
    </w:p>
    <w:p w14:paraId="0593ACE5" w14:textId="77777777" w:rsidR="007E445C" w:rsidRPr="005C092B" w:rsidRDefault="007E445C" w:rsidP="007E445C">
      <w:pPr>
        <w:spacing w:after="0" w:line="480" w:lineRule="auto"/>
        <w:ind w:firstLine="709"/>
        <w:jc w:val="both"/>
        <w:rPr>
          <w:rFonts w:ascii="Times New Roman" w:hAnsi="Times New Roman"/>
          <w:lang w:val="ro-RO"/>
        </w:rPr>
      </w:pPr>
      <w:r w:rsidRPr="005C092B">
        <w:rPr>
          <w:rFonts w:ascii="Times New Roman" w:hAnsi="Times New Roman"/>
          <w:lang w:val="ro-RO"/>
        </w:rPr>
        <w:t xml:space="preserve">Prezenta </w:t>
      </w:r>
      <w:r>
        <w:rPr>
          <w:rFonts w:ascii="Times New Roman" w:hAnsi="Times New Roman"/>
          <w:lang w:val="ro-RO"/>
        </w:rPr>
        <w:t xml:space="preserve">adeverință </w:t>
      </w:r>
      <w:r w:rsidRPr="005C092B">
        <w:rPr>
          <w:rFonts w:ascii="Times New Roman" w:hAnsi="Times New Roman"/>
          <w:lang w:val="ro-RO"/>
        </w:rPr>
        <w:t>se eliberează pentru a-i servi la recunoașterea stagiului de practică.</w:t>
      </w:r>
    </w:p>
    <w:p w14:paraId="0D5C8EFB" w14:textId="77777777" w:rsidR="007E445C" w:rsidRDefault="007E445C" w:rsidP="007E445C">
      <w:pPr>
        <w:spacing w:line="360" w:lineRule="auto"/>
        <w:jc w:val="both"/>
        <w:rPr>
          <w:rFonts w:ascii="Times New Roman" w:hAnsi="Times New Roman"/>
          <w:szCs w:val="24"/>
          <w:lang w:val="ro-RO"/>
        </w:rPr>
      </w:pPr>
    </w:p>
    <w:p w14:paraId="32E5F918" w14:textId="77777777" w:rsidR="007E445C" w:rsidRPr="00137FD8" w:rsidRDefault="007E445C" w:rsidP="007E445C">
      <w:pPr>
        <w:spacing w:line="360" w:lineRule="auto"/>
        <w:jc w:val="both"/>
        <w:rPr>
          <w:rFonts w:ascii="Times New Roman" w:hAnsi="Times New Roman"/>
          <w:szCs w:val="24"/>
          <w:lang w:val="ro-RO"/>
        </w:rPr>
      </w:pPr>
    </w:p>
    <w:p w14:paraId="3B91D341" w14:textId="77777777" w:rsidR="007E445C" w:rsidRPr="00137FD8" w:rsidRDefault="007E445C" w:rsidP="007E445C">
      <w:pPr>
        <w:overflowPunct w:val="0"/>
        <w:autoSpaceDE w:val="0"/>
        <w:autoSpaceDN w:val="0"/>
        <w:adjustRightInd w:val="0"/>
        <w:spacing w:after="0" w:line="360" w:lineRule="auto"/>
        <w:ind w:left="5760"/>
        <w:jc w:val="both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137FD8">
        <w:rPr>
          <w:rFonts w:ascii="Times New Roman" w:hAnsi="Times New Roman"/>
          <w:b/>
          <w:sz w:val="24"/>
          <w:szCs w:val="24"/>
          <w:lang w:val="ro-RO" w:eastAsia="ro-RO"/>
        </w:rPr>
        <w:t>Semnătura tutorelui de practică,</w:t>
      </w:r>
    </w:p>
    <w:p w14:paraId="64622DAB" w14:textId="77777777" w:rsidR="00557D3E" w:rsidRPr="00411E2F" w:rsidRDefault="007E445C" w:rsidP="007E445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val="ro-RO" w:eastAsia="ro-RO"/>
        </w:rPr>
      </w:pPr>
      <w:r w:rsidRPr="00137FD8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137FD8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137FD8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137FD8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137FD8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137FD8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137FD8">
        <w:rPr>
          <w:rFonts w:ascii="Times New Roman" w:hAnsi="Times New Roman"/>
          <w:b/>
          <w:sz w:val="24"/>
          <w:szCs w:val="24"/>
          <w:lang w:val="ro-RO" w:eastAsia="ro-RO"/>
        </w:rPr>
        <w:tab/>
      </w:r>
      <w:r>
        <w:rPr>
          <w:rFonts w:ascii="Times New Roman" w:hAnsi="Times New Roman"/>
          <w:b/>
          <w:sz w:val="24"/>
          <w:szCs w:val="24"/>
          <w:lang w:val="ro-RO" w:eastAsia="ro-RO"/>
        </w:rPr>
        <w:tab/>
      </w:r>
      <w:r w:rsidRPr="00137FD8">
        <w:rPr>
          <w:rFonts w:ascii="Times New Roman" w:hAnsi="Times New Roman"/>
          <w:b/>
          <w:sz w:val="24"/>
          <w:szCs w:val="24"/>
          <w:lang w:val="ro-RO" w:eastAsia="ro-RO"/>
        </w:rPr>
        <w:t>_________________________</w:t>
      </w:r>
      <w:r w:rsidRPr="00411E2F">
        <w:rPr>
          <w:rFonts w:ascii="Times New Roman" w:hAnsi="Times New Roman"/>
          <w:b/>
          <w:sz w:val="24"/>
          <w:szCs w:val="24"/>
          <w:lang w:val="ro-RO" w:eastAsia="ro-RO"/>
        </w:rPr>
        <w:t>__</w:t>
      </w:r>
    </w:p>
    <w:sectPr w:rsidR="00557D3E" w:rsidRPr="00411E2F" w:rsidSect="005E6ECE">
      <w:headerReference w:type="default" r:id="rId8"/>
      <w:pgSz w:w="11907" w:h="16839" w:code="9"/>
      <w:pgMar w:top="-2880" w:right="1107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BA40A" w14:textId="77777777" w:rsidR="005B016E" w:rsidRDefault="005B016E" w:rsidP="006A18D1">
      <w:pPr>
        <w:spacing w:after="0" w:line="240" w:lineRule="auto"/>
      </w:pPr>
      <w:r>
        <w:separator/>
      </w:r>
    </w:p>
  </w:endnote>
  <w:endnote w:type="continuationSeparator" w:id="0">
    <w:p w14:paraId="577767C9" w14:textId="77777777" w:rsidR="005B016E" w:rsidRDefault="005B016E" w:rsidP="006A1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\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AA3149" w14:textId="77777777" w:rsidR="005B016E" w:rsidRDefault="005B016E" w:rsidP="006A18D1">
      <w:pPr>
        <w:spacing w:after="0" w:line="240" w:lineRule="auto"/>
      </w:pPr>
      <w:r>
        <w:separator/>
      </w:r>
    </w:p>
  </w:footnote>
  <w:footnote w:type="continuationSeparator" w:id="0">
    <w:p w14:paraId="1F554673" w14:textId="77777777" w:rsidR="005B016E" w:rsidRDefault="005B016E" w:rsidP="006A1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1E1295" w14:textId="77777777" w:rsidR="00932BD1" w:rsidRDefault="00DB20BD" w:rsidP="00932BD1">
    <w:pPr>
      <w:pStyle w:val="Header"/>
      <w:ind w:left="-1440"/>
    </w:pPr>
    <w:r>
      <w:t xml:space="preserve"> </w:t>
    </w:r>
  </w:p>
  <w:p w14:paraId="6FBBDD21" w14:textId="77B90B0B" w:rsidR="00B90C0C" w:rsidRPr="00B90C0C" w:rsidRDefault="00ED3811" w:rsidP="00B90C0C">
    <w:pPr>
      <w:tabs>
        <w:tab w:val="center" w:pos="4680"/>
        <w:tab w:val="right" w:pos="9071"/>
      </w:tabs>
      <w:spacing w:after="0" w:line="240" w:lineRule="auto"/>
      <w:jc w:val="both"/>
      <w:rPr>
        <w:rFonts w:cs="Calibri"/>
        <w:color w:val="000000"/>
        <w:lang w:val="ro-RO" w:eastAsia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CE4948" wp14:editId="147F6E59">
              <wp:simplePos x="0" y="0"/>
              <wp:positionH relativeFrom="column">
                <wp:posOffset>4429125</wp:posOffset>
              </wp:positionH>
              <wp:positionV relativeFrom="paragraph">
                <wp:posOffset>861695</wp:posOffset>
              </wp:positionV>
              <wp:extent cx="1514475" cy="973455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4475" cy="973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839D15" w14:textId="77777777" w:rsidR="00971232" w:rsidRPr="00DC212C" w:rsidRDefault="00971232" w:rsidP="00971232">
                          <w:pPr>
                            <w:overflowPunct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-57" w:right="-57"/>
                            <w:jc w:val="center"/>
                            <w:textAlignment w:val="baseline"/>
                            <w:rPr>
                              <w:rFonts w:cs="Calibri"/>
                              <w:sz w:val="18"/>
                              <w:szCs w:val="20"/>
                              <w:lang w:val="fr-F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CE4948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8.75pt;margin-top:67.85pt;width:119.25pt;height:7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MNhtQIAALk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" filled="f" stroked="f">
              <v:textbox>
                <w:txbxContent>
                  <w:p w14:paraId="16839D15" w14:textId="77777777" w:rsidR="00971232" w:rsidRPr="00DC212C" w:rsidRDefault="00971232" w:rsidP="00971232">
                    <w:pPr>
                      <w:overflowPunct w:val="0"/>
                      <w:autoSpaceDE w:val="0"/>
                      <w:autoSpaceDN w:val="0"/>
                      <w:adjustRightInd w:val="0"/>
                      <w:spacing w:after="0" w:line="240" w:lineRule="auto"/>
                      <w:ind w:left="-57" w:right="-57"/>
                      <w:jc w:val="center"/>
                      <w:textAlignment w:val="baseline"/>
                      <w:rPr>
                        <w:rFonts w:cs="Calibri"/>
                        <w:sz w:val="18"/>
                        <w:szCs w:val="20"/>
                        <w:lang w:val="fr-FR"/>
                      </w:rPr>
                    </w:pPr>
                  </w:p>
                </w:txbxContent>
              </v:textbox>
            </v:shape>
          </w:pict>
        </mc:Fallback>
      </mc:AlternateContent>
    </w:r>
    <w:r w:rsidR="00932BD1">
      <w:br/>
      <w:t xml:space="preserve">          </w:t>
    </w:r>
    <w:r>
      <w:rPr>
        <w:noProof/>
      </w:rPr>
      <w:drawing>
        <wp:anchor distT="0" distB="0" distL="114300" distR="114300" simplePos="0" relativeHeight="251661312" behindDoc="1" locked="0" layoutInCell="1" allowOverlap="1" wp14:anchorId="7BDE2EC3" wp14:editId="2E4DAC6C">
          <wp:simplePos x="0" y="0"/>
          <wp:positionH relativeFrom="column">
            <wp:posOffset>4865370</wp:posOffset>
          </wp:positionH>
          <wp:positionV relativeFrom="paragraph">
            <wp:posOffset>125095</wp:posOffset>
          </wp:positionV>
          <wp:extent cx="702310" cy="846455"/>
          <wp:effectExtent l="0" t="0" r="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4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5B4E65A" wp14:editId="6B626511">
              <wp:simplePos x="0" y="0"/>
              <wp:positionH relativeFrom="column">
                <wp:posOffset>-52705</wp:posOffset>
              </wp:positionH>
              <wp:positionV relativeFrom="paragraph">
                <wp:posOffset>123825</wp:posOffset>
              </wp:positionV>
              <wp:extent cx="6172200" cy="1857375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172200" cy="1857375"/>
                        <a:chOff x="0" y="0"/>
                        <a:chExt cx="6172317" cy="1857375"/>
                      </a:xfrm>
                    </wpg:grpSpPr>
                    <wps:wsp>
                      <wps:cNvPr id="3" name="Straight Connector 3"/>
                      <wps:cNvCnPr/>
                      <wps:spPr>
                        <a:xfrm flipH="1">
                          <a:off x="964889" y="847082"/>
                          <a:ext cx="4840192" cy="5049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wps:wsp>
                      <wps:cNvPr id="2" name="Text Box 2"/>
                      <wps:cNvSpPr txBox="1">
                        <a:spLocks/>
                      </wps:cNvSpPr>
                      <wps:spPr bwMode="auto">
                        <a:xfrm>
                          <a:off x="4179047" y="807767"/>
                          <a:ext cx="1993270" cy="10496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46D814F" w14:textId="77777777" w:rsidR="00B90C0C" w:rsidRPr="0020221E" w:rsidRDefault="00B90C0C" w:rsidP="00B90C0C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20221E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  <w:t>Facultatea de Litere</w:t>
                            </w:r>
                          </w:p>
                          <w:p w14:paraId="38069362" w14:textId="77777777" w:rsidR="00B90C0C" w:rsidRPr="0020221E" w:rsidRDefault="00B90C0C" w:rsidP="00B90C0C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20221E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  <w:t>Str. Horea nr. 31</w:t>
                            </w:r>
                          </w:p>
                          <w:p w14:paraId="6F50EEB7" w14:textId="77777777" w:rsidR="00B90C0C" w:rsidRPr="0020221E" w:rsidRDefault="00B90C0C" w:rsidP="00B90C0C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20221E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  <w:t>400202, Cluj-Napoca</w:t>
                            </w:r>
                          </w:p>
                          <w:p w14:paraId="0EE2D3B3" w14:textId="77777777" w:rsidR="00B90C0C" w:rsidRPr="0020221E" w:rsidRDefault="00B90C0C" w:rsidP="00B90C0C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20221E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  <w:t>Tel.: 0264-53.22.38</w:t>
                            </w:r>
                          </w:p>
                          <w:p w14:paraId="2EE03F30" w14:textId="77777777" w:rsidR="00B90C0C" w:rsidRPr="00FC6D66" w:rsidRDefault="00B90C0C" w:rsidP="00B90C0C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20221E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ro-RO"/>
                              </w:rPr>
                              <w:t>Fax: 0264-43.23.03</w:t>
                            </w:r>
                          </w:p>
                          <w:p w14:paraId="6BE4E103" w14:textId="77777777" w:rsidR="00B90C0C" w:rsidRPr="00017CD5" w:rsidRDefault="005B016E" w:rsidP="00B90C0C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jc w:val="center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20"/>
                                <w:lang w:val="fr-FR"/>
                              </w:rPr>
                            </w:pPr>
                            <w:hyperlink r:id="rId2" w:history="1">
                              <w:r w:rsidR="00B90C0C" w:rsidRPr="00FC6D66">
                                <w:rPr>
                                  <w:rStyle w:val="Hyperlink"/>
                                  <w:rFonts w:ascii="Palatino Linotype" w:hAnsi="Palatino Linotype"/>
                                  <w:sz w:val="18"/>
                                  <w:szCs w:val="18"/>
                                  <w:lang w:val="fr-FR"/>
                                </w:rPr>
                                <w:t>https://lett.ubbcluj.ro/</w:t>
                              </w:r>
                            </w:hyperlink>
                            <w:r w:rsidR="00B90C0C">
                              <w:rPr>
                                <w:rFonts w:ascii="Palatino Linotype" w:hAnsi="Palatino Linotype"/>
                                <w:sz w:val="18"/>
                                <w:szCs w:val="20"/>
                                <w:lang w:val="fr-FR"/>
                              </w:rPr>
                              <w:t xml:space="preserve"> </w:t>
                            </w:r>
                          </w:p>
                          <w:p w14:paraId="4699225B" w14:textId="77777777" w:rsidR="00B90C0C" w:rsidRPr="00B90C0C" w:rsidRDefault="00B90C0C" w:rsidP="00B90C0C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color w:val="24406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6" descr="Sigla ubb claudiopolitana_pt antent-01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5845" cy="11791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5B4E65A" id="Group 1" o:spid="_x0000_s1027" style="position:absolute;left:0;text-align:left;margin-left:-4.15pt;margin-top:9.75pt;width:486pt;height:146.25pt;z-index:251660288;mso-width-relative:margin;mso-height-relative:margin" coordsize="61723,185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">
              <v:line id="Straight Connector 3" o:spid="_x0000_s1028" style="position:absolute;flip:x;visibility:visible;mso-wrap-style:square" from="9648,8470" to="58050,8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" strokecolor="#7f7f7f"/>
              <v:shape id="Text Box 2" o:spid="_x0000_s1029" type="#_x0000_t202" style="position:absolute;left:41790;top:8077;width:19933;height:10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<v:textbox>
                  <w:txbxContent>
                    <w:p w14:paraId="446D814F" w14:textId="77777777" w:rsidR="00B90C0C" w:rsidRPr="0020221E" w:rsidRDefault="00B90C0C" w:rsidP="00B90C0C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</w:pPr>
                      <w:r w:rsidRPr="0020221E"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  <w:t>Facultatea de Litere</w:t>
                      </w:r>
                    </w:p>
                    <w:p w14:paraId="38069362" w14:textId="77777777" w:rsidR="00B90C0C" w:rsidRPr="0020221E" w:rsidRDefault="00B90C0C" w:rsidP="00B90C0C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</w:pPr>
                      <w:r w:rsidRPr="0020221E"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  <w:t>Str. Horea nr. 31</w:t>
                      </w:r>
                    </w:p>
                    <w:p w14:paraId="6F50EEB7" w14:textId="77777777" w:rsidR="00B90C0C" w:rsidRPr="0020221E" w:rsidRDefault="00B90C0C" w:rsidP="00B90C0C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</w:pPr>
                      <w:r w:rsidRPr="0020221E"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  <w:t>400202, Cluj-Napoca</w:t>
                      </w:r>
                    </w:p>
                    <w:p w14:paraId="0EE2D3B3" w14:textId="77777777" w:rsidR="00B90C0C" w:rsidRPr="0020221E" w:rsidRDefault="00B90C0C" w:rsidP="00B90C0C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</w:pPr>
                      <w:r w:rsidRPr="0020221E"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  <w:t>Tel.: 0264-53.22.38</w:t>
                      </w:r>
                    </w:p>
                    <w:p w14:paraId="2EE03F30" w14:textId="77777777" w:rsidR="00B90C0C" w:rsidRPr="00FC6D66" w:rsidRDefault="00B90C0C" w:rsidP="00B90C0C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18"/>
                          <w:lang w:val="fr-FR"/>
                        </w:rPr>
                      </w:pPr>
                      <w:r w:rsidRPr="0020221E">
                        <w:rPr>
                          <w:rFonts w:ascii="Palatino Linotype" w:hAnsi="Palatino Linotype"/>
                          <w:sz w:val="18"/>
                          <w:szCs w:val="18"/>
                          <w:lang w:val="ro-RO"/>
                        </w:rPr>
                        <w:t>Fax: 0264-43.23.03</w:t>
                      </w:r>
                    </w:p>
                    <w:p w14:paraId="6BE4E103" w14:textId="77777777" w:rsidR="00B90C0C" w:rsidRPr="00017CD5" w:rsidRDefault="005B016E" w:rsidP="00B90C0C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jc w:val="center"/>
                        <w:textAlignment w:val="baseline"/>
                        <w:rPr>
                          <w:rFonts w:ascii="Palatino Linotype" w:hAnsi="Palatino Linotype"/>
                          <w:sz w:val="18"/>
                          <w:szCs w:val="20"/>
                          <w:lang w:val="fr-FR"/>
                        </w:rPr>
                      </w:pPr>
                      <w:hyperlink r:id="rId4" w:history="1">
                        <w:r w:rsidR="00B90C0C" w:rsidRPr="00FC6D66">
                          <w:rPr>
                            <w:rStyle w:val="Hyperlink"/>
                            <w:rFonts w:ascii="Palatino Linotype" w:hAnsi="Palatino Linotype"/>
                            <w:sz w:val="18"/>
                            <w:szCs w:val="18"/>
                            <w:lang w:val="fr-FR"/>
                          </w:rPr>
                          <w:t>https://lett.ubbcluj.ro/</w:t>
                        </w:r>
                      </w:hyperlink>
                      <w:r w:rsidR="00B90C0C">
                        <w:rPr>
                          <w:rFonts w:ascii="Palatino Linotype" w:hAnsi="Palatino Linotype"/>
                          <w:sz w:val="18"/>
                          <w:szCs w:val="20"/>
                          <w:lang w:val="fr-FR"/>
                        </w:rPr>
                        <w:t xml:space="preserve"> </w:t>
                      </w:r>
                    </w:p>
                    <w:p w14:paraId="4699225B" w14:textId="77777777" w:rsidR="00B90C0C" w:rsidRPr="00B90C0C" w:rsidRDefault="00B90C0C" w:rsidP="00B90C0C">
                      <w:pPr>
                        <w:spacing w:after="0" w:line="240" w:lineRule="auto"/>
                        <w:contextualSpacing/>
                        <w:jc w:val="right"/>
                        <w:rPr>
                          <w:color w:val="24406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30" type="#_x0000_t75" alt="Sigla ubb claudiopolitana_pt antent-01" style="position:absolute;width:23158;height:11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">
                <v:imagedata r:id="rId5" o:title="Sigla ubb claudiopolitana_pt antent-01"/>
              </v:shape>
            </v:group>
          </w:pict>
        </mc:Fallback>
      </mc:AlternateContent>
    </w:r>
  </w:p>
  <w:p w14:paraId="151F36B3" w14:textId="77777777" w:rsidR="00B15494" w:rsidRDefault="00932BD1" w:rsidP="00FB3528">
    <w:pPr>
      <w:pStyle w:val="Header"/>
      <w:ind w:firstLine="4050"/>
      <w:jc w:val="both"/>
    </w:pPr>
    <w:r>
      <w:t xml:space="preserve">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13717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308C4"/>
    <w:multiLevelType w:val="hybridMultilevel"/>
    <w:tmpl w:val="FFFFFFFF"/>
    <w:lvl w:ilvl="0" w:tplc="F1E227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952116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874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3" w15:restartNumberingAfterBreak="0">
    <w:nsid w:val="2C6E268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2D7098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04790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0A42130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BF7E3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CD7"/>
    <w:rsid w:val="0000126A"/>
    <w:rsid w:val="00015D62"/>
    <w:rsid w:val="00017CD5"/>
    <w:rsid w:val="00022962"/>
    <w:rsid w:val="000310EF"/>
    <w:rsid w:val="00035FCC"/>
    <w:rsid w:val="0003757F"/>
    <w:rsid w:val="00042682"/>
    <w:rsid w:val="00046329"/>
    <w:rsid w:val="00055491"/>
    <w:rsid w:val="00060A7D"/>
    <w:rsid w:val="0006167D"/>
    <w:rsid w:val="000617F9"/>
    <w:rsid w:val="00067672"/>
    <w:rsid w:val="00081CC4"/>
    <w:rsid w:val="000859A7"/>
    <w:rsid w:val="000877BA"/>
    <w:rsid w:val="00091E48"/>
    <w:rsid w:val="00094419"/>
    <w:rsid w:val="000949FF"/>
    <w:rsid w:val="00096726"/>
    <w:rsid w:val="000A392F"/>
    <w:rsid w:val="000A42BA"/>
    <w:rsid w:val="000A5184"/>
    <w:rsid w:val="000A58EE"/>
    <w:rsid w:val="000B0B9B"/>
    <w:rsid w:val="000B531C"/>
    <w:rsid w:val="000C2CD7"/>
    <w:rsid w:val="000D2CA2"/>
    <w:rsid w:val="000F52DD"/>
    <w:rsid w:val="000F6752"/>
    <w:rsid w:val="00101877"/>
    <w:rsid w:val="00102A6C"/>
    <w:rsid w:val="00104D03"/>
    <w:rsid w:val="00106AAE"/>
    <w:rsid w:val="001071A1"/>
    <w:rsid w:val="001127A9"/>
    <w:rsid w:val="00121FD9"/>
    <w:rsid w:val="00125DF0"/>
    <w:rsid w:val="00130849"/>
    <w:rsid w:val="001320A0"/>
    <w:rsid w:val="00134375"/>
    <w:rsid w:val="00137FD8"/>
    <w:rsid w:val="001509B7"/>
    <w:rsid w:val="00151DAC"/>
    <w:rsid w:val="00156BBE"/>
    <w:rsid w:val="0016431C"/>
    <w:rsid w:val="00165FF8"/>
    <w:rsid w:val="00167E02"/>
    <w:rsid w:val="00170BCF"/>
    <w:rsid w:val="00173ECE"/>
    <w:rsid w:val="00175280"/>
    <w:rsid w:val="00181584"/>
    <w:rsid w:val="0019062A"/>
    <w:rsid w:val="00191726"/>
    <w:rsid w:val="001921DD"/>
    <w:rsid w:val="001966A9"/>
    <w:rsid w:val="00197BB5"/>
    <w:rsid w:val="001A0C2E"/>
    <w:rsid w:val="001A4E15"/>
    <w:rsid w:val="001C1A6B"/>
    <w:rsid w:val="001C226B"/>
    <w:rsid w:val="001D0930"/>
    <w:rsid w:val="001E37C6"/>
    <w:rsid w:val="001F355C"/>
    <w:rsid w:val="0020221E"/>
    <w:rsid w:val="002032E8"/>
    <w:rsid w:val="00232C41"/>
    <w:rsid w:val="00243BC2"/>
    <w:rsid w:val="00245512"/>
    <w:rsid w:val="00245EB6"/>
    <w:rsid w:val="002507E2"/>
    <w:rsid w:val="0025111A"/>
    <w:rsid w:val="0025448F"/>
    <w:rsid w:val="00256147"/>
    <w:rsid w:val="00257BFD"/>
    <w:rsid w:val="00257CCE"/>
    <w:rsid w:val="00262B7E"/>
    <w:rsid w:val="002668BA"/>
    <w:rsid w:val="00271849"/>
    <w:rsid w:val="00276EA7"/>
    <w:rsid w:val="002825D3"/>
    <w:rsid w:val="00286171"/>
    <w:rsid w:val="002965BB"/>
    <w:rsid w:val="002A2BA0"/>
    <w:rsid w:val="002B1EB1"/>
    <w:rsid w:val="002B2D1B"/>
    <w:rsid w:val="002B4B9D"/>
    <w:rsid w:val="002B5EB2"/>
    <w:rsid w:val="002C6FD5"/>
    <w:rsid w:val="002D30ED"/>
    <w:rsid w:val="002D55D1"/>
    <w:rsid w:val="002F2A64"/>
    <w:rsid w:val="002F4922"/>
    <w:rsid w:val="002F5260"/>
    <w:rsid w:val="002F7950"/>
    <w:rsid w:val="00304312"/>
    <w:rsid w:val="003072F2"/>
    <w:rsid w:val="00313E1A"/>
    <w:rsid w:val="00314E0C"/>
    <w:rsid w:val="003201BF"/>
    <w:rsid w:val="003272B7"/>
    <w:rsid w:val="0033095A"/>
    <w:rsid w:val="003401F0"/>
    <w:rsid w:val="00341DE8"/>
    <w:rsid w:val="00343582"/>
    <w:rsid w:val="00350411"/>
    <w:rsid w:val="00356AB5"/>
    <w:rsid w:val="00366014"/>
    <w:rsid w:val="003934EC"/>
    <w:rsid w:val="00393897"/>
    <w:rsid w:val="003942FB"/>
    <w:rsid w:val="003A010B"/>
    <w:rsid w:val="003A3C6D"/>
    <w:rsid w:val="003C25DF"/>
    <w:rsid w:val="003C4E96"/>
    <w:rsid w:val="003C5BE9"/>
    <w:rsid w:val="003C656E"/>
    <w:rsid w:val="003E4301"/>
    <w:rsid w:val="003E753A"/>
    <w:rsid w:val="003F3634"/>
    <w:rsid w:val="00410D0C"/>
    <w:rsid w:val="00411E2F"/>
    <w:rsid w:val="00432A57"/>
    <w:rsid w:val="0043764E"/>
    <w:rsid w:val="004414A9"/>
    <w:rsid w:val="00442059"/>
    <w:rsid w:val="004472A8"/>
    <w:rsid w:val="004476CA"/>
    <w:rsid w:val="00447BBD"/>
    <w:rsid w:val="00453E66"/>
    <w:rsid w:val="00455AA0"/>
    <w:rsid w:val="00460F78"/>
    <w:rsid w:val="004632A8"/>
    <w:rsid w:val="00471A87"/>
    <w:rsid w:val="004747F2"/>
    <w:rsid w:val="004862E4"/>
    <w:rsid w:val="004910A3"/>
    <w:rsid w:val="004973B8"/>
    <w:rsid w:val="004A3008"/>
    <w:rsid w:val="004A33A2"/>
    <w:rsid w:val="004A7877"/>
    <w:rsid w:val="004B27EB"/>
    <w:rsid w:val="004B4491"/>
    <w:rsid w:val="004B754C"/>
    <w:rsid w:val="004C122C"/>
    <w:rsid w:val="004D0AE9"/>
    <w:rsid w:val="004D7833"/>
    <w:rsid w:val="004D7E48"/>
    <w:rsid w:val="004E1663"/>
    <w:rsid w:val="004E29D6"/>
    <w:rsid w:val="004E4B0C"/>
    <w:rsid w:val="004E71A5"/>
    <w:rsid w:val="004E772B"/>
    <w:rsid w:val="004F3ADA"/>
    <w:rsid w:val="004F7809"/>
    <w:rsid w:val="005052A9"/>
    <w:rsid w:val="005104E7"/>
    <w:rsid w:val="00515981"/>
    <w:rsid w:val="00516010"/>
    <w:rsid w:val="00520A12"/>
    <w:rsid w:val="005216B6"/>
    <w:rsid w:val="00522D60"/>
    <w:rsid w:val="00524A45"/>
    <w:rsid w:val="00527C36"/>
    <w:rsid w:val="0054285C"/>
    <w:rsid w:val="00545ADB"/>
    <w:rsid w:val="005477FD"/>
    <w:rsid w:val="00555B7E"/>
    <w:rsid w:val="00557D3E"/>
    <w:rsid w:val="005632ED"/>
    <w:rsid w:val="00565657"/>
    <w:rsid w:val="00565879"/>
    <w:rsid w:val="00571B80"/>
    <w:rsid w:val="00572455"/>
    <w:rsid w:val="00573E87"/>
    <w:rsid w:val="005762C1"/>
    <w:rsid w:val="00577864"/>
    <w:rsid w:val="00583C5D"/>
    <w:rsid w:val="005854B6"/>
    <w:rsid w:val="0059667A"/>
    <w:rsid w:val="005B016E"/>
    <w:rsid w:val="005B4DA1"/>
    <w:rsid w:val="005C092B"/>
    <w:rsid w:val="005C537E"/>
    <w:rsid w:val="005C5E55"/>
    <w:rsid w:val="005C6F77"/>
    <w:rsid w:val="005D764F"/>
    <w:rsid w:val="005E06A1"/>
    <w:rsid w:val="005E3D0C"/>
    <w:rsid w:val="005E4CE8"/>
    <w:rsid w:val="005E6ECE"/>
    <w:rsid w:val="005F7D3F"/>
    <w:rsid w:val="00602F76"/>
    <w:rsid w:val="00616531"/>
    <w:rsid w:val="00620426"/>
    <w:rsid w:val="00625538"/>
    <w:rsid w:val="00626780"/>
    <w:rsid w:val="00627420"/>
    <w:rsid w:val="0063051F"/>
    <w:rsid w:val="006369F3"/>
    <w:rsid w:val="00636A5A"/>
    <w:rsid w:val="006443E5"/>
    <w:rsid w:val="00646AF6"/>
    <w:rsid w:val="00646D07"/>
    <w:rsid w:val="00647295"/>
    <w:rsid w:val="006515F9"/>
    <w:rsid w:val="00667EC8"/>
    <w:rsid w:val="00677AC4"/>
    <w:rsid w:val="0068127F"/>
    <w:rsid w:val="006853F5"/>
    <w:rsid w:val="006864FD"/>
    <w:rsid w:val="00694CE6"/>
    <w:rsid w:val="006A18D1"/>
    <w:rsid w:val="006A6D8A"/>
    <w:rsid w:val="006B4119"/>
    <w:rsid w:val="006C233C"/>
    <w:rsid w:val="006D1269"/>
    <w:rsid w:val="006D5E66"/>
    <w:rsid w:val="006E00DC"/>
    <w:rsid w:val="006E0C00"/>
    <w:rsid w:val="006E5E5D"/>
    <w:rsid w:val="006F0A55"/>
    <w:rsid w:val="006F26CA"/>
    <w:rsid w:val="00700A21"/>
    <w:rsid w:val="0070116D"/>
    <w:rsid w:val="0070325F"/>
    <w:rsid w:val="0070608D"/>
    <w:rsid w:val="0071378B"/>
    <w:rsid w:val="00717E3A"/>
    <w:rsid w:val="00720DF7"/>
    <w:rsid w:val="0072253F"/>
    <w:rsid w:val="007243C6"/>
    <w:rsid w:val="00730BF5"/>
    <w:rsid w:val="0073598E"/>
    <w:rsid w:val="007364FA"/>
    <w:rsid w:val="00736A05"/>
    <w:rsid w:val="007436B2"/>
    <w:rsid w:val="00746EBC"/>
    <w:rsid w:val="00747DC2"/>
    <w:rsid w:val="00747EA4"/>
    <w:rsid w:val="00754683"/>
    <w:rsid w:val="00760107"/>
    <w:rsid w:val="00780601"/>
    <w:rsid w:val="00784919"/>
    <w:rsid w:val="00787CCD"/>
    <w:rsid w:val="007905D7"/>
    <w:rsid w:val="007916F0"/>
    <w:rsid w:val="007934B9"/>
    <w:rsid w:val="00794727"/>
    <w:rsid w:val="00796827"/>
    <w:rsid w:val="007978C2"/>
    <w:rsid w:val="007A5B58"/>
    <w:rsid w:val="007B1271"/>
    <w:rsid w:val="007B2D45"/>
    <w:rsid w:val="007B5C7F"/>
    <w:rsid w:val="007B71FC"/>
    <w:rsid w:val="007B7E88"/>
    <w:rsid w:val="007D06DC"/>
    <w:rsid w:val="007D4C84"/>
    <w:rsid w:val="007D5FA9"/>
    <w:rsid w:val="007D71A0"/>
    <w:rsid w:val="007E0229"/>
    <w:rsid w:val="007E2547"/>
    <w:rsid w:val="007E445C"/>
    <w:rsid w:val="007E5CD1"/>
    <w:rsid w:val="007E66C7"/>
    <w:rsid w:val="007E78DA"/>
    <w:rsid w:val="007E7FEF"/>
    <w:rsid w:val="007F247A"/>
    <w:rsid w:val="007F3656"/>
    <w:rsid w:val="007F42AF"/>
    <w:rsid w:val="00801790"/>
    <w:rsid w:val="00804E10"/>
    <w:rsid w:val="00805979"/>
    <w:rsid w:val="008140DE"/>
    <w:rsid w:val="00852385"/>
    <w:rsid w:val="00854E4E"/>
    <w:rsid w:val="00855571"/>
    <w:rsid w:val="00855772"/>
    <w:rsid w:val="00856551"/>
    <w:rsid w:val="00856783"/>
    <w:rsid w:val="00857624"/>
    <w:rsid w:val="00862B3F"/>
    <w:rsid w:val="00871C28"/>
    <w:rsid w:val="008747F8"/>
    <w:rsid w:val="0087582B"/>
    <w:rsid w:val="00877764"/>
    <w:rsid w:val="008805EB"/>
    <w:rsid w:val="00880DF4"/>
    <w:rsid w:val="00891574"/>
    <w:rsid w:val="008A0237"/>
    <w:rsid w:val="008A459D"/>
    <w:rsid w:val="008A54BE"/>
    <w:rsid w:val="008B5681"/>
    <w:rsid w:val="008C7656"/>
    <w:rsid w:val="008D018F"/>
    <w:rsid w:val="008E58B5"/>
    <w:rsid w:val="008F3159"/>
    <w:rsid w:val="008F46CC"/>
    <w:rsid w:val="009023D9"/>
    <w:rsid w:val="00903F2C"/>
    <w:rsid w:val="00916FC6"/>
    <w:rsid w:val="009244E9"/>
    <w:rsid w:val="00926028"/>
    <w:rsid w:val="00932BD1"/>
    <w:rsid w:val="009411FC"/>
    <w:rsid w:val="00941E5B"/>
    <w:rsid w:val="0094349C"/>
    <w:rsid w:val="00953A57"/>
    <w:rsid w:val="009613A5"/>
    <w:rsid w:val="00962886"/>
    <w:rsid w:val="00963D1D"/>
    <w:rsid w:val="00964DBE"/>
    <w:rsid w:val="00971232"/>
    <w:rsid w:val="00975299"/>
    <w:rsid w:val="0097641D"/>
    <w:rsid w:val="00977494"/>
    <w:rsid w:val="00977813"/>
    <w:rsid w:val="00977F97"/>
    <w:rsid w:val="00984F61"/>
    <w:rsid w:val="0098658F"/>
    <w:rsid w:val="009868FB"/>
    <w:rsid w:val="00996AC6"/>
    <w:rsid w:val="00997E9C"/>
    <w:rsid w:val="009A4E41"/>
    <w:rsid w:val="009A5FE4"/>
    <w:rsid w:val="009A7E6A"/>
    <w:rsid w:val="009B0595"/>
    <w:rsid w:val="009B5EE4"/>
    <w:rsid w:val="009B6994"/>
    <w:rsid w:val="009C01BF"/>
    <w:rsid w:val="009C7377"/>
    <w:rsid w:val="009D1EA8"/>
    <w:rsid w:val="009D6DAE"/>
    <w:rsid w:val="009F0C4D"/>
    <w:rsid w:val="009F1B7B"/>
    <w:rsid w:val="00A00AD6"/>
    <w:rsid w:val="00A00B78"/>
    <w:rsid w:val="00A02DD9"/>
    <w:rsid w:val="00A05636"/>
    <w:rsid w:val="00A07F52"/>
    <w:rsid w:val="00A11103"/>
    <w:rsid w:val="00A122A0"/>
    <w:rsid w:val="00A22F0A"/>
    <w:rsid w:val="00A25F4A"/>
    <w:rsid w:val="00A343A5"/>
    <w:rsid w:val="00A4014E"/>
    <w:rsid w:val="00A40315"/>
    <w:rsid w:val="00A43592"/>
    <w:rsid w:val="00A6488D"/>
    <w:rsid w:val="00A77BE3"/>
    <w:rsid w:val="00A81408"/>
    <w:rsid w:val="00A82092"/>
    <w:rsid w:val="00AA38EA"/>
    <w:rsid w:val="00AA62EE"/>
    <w:rsid w:val="00AB0264"/>
    <w:rsid w:val="00AB2D1C"/>
    <w:rsid w:val="00AB32AA"/>
    <w:rsid w:val="00AC79C0"/>
    <w:rsid w:val="00AD1E96"/>
    <w:rsid w:val="00AD275B"/>
    <w:rsid w:val="00AD4851"/>
    <w:rsid w:val="00AE1779"/>
    <w:rsid w:val="00AE23CC"/>
    <w:rsid w:val="00AE23DB"/>
    <w:rsid w:val="00AE3B4E"/>
    <w:rsid w:val="00AE5434"/>
    <w:rsid w:val="00AF00D7"/>
    <w:rsid w:val="00AF247C"/>
    <w:rsid w:val="00AF3830"/>
    <w:rsid w:val="00AF788A"/>
    <w:rsid w:val="00B04279"/>
    <w:rsid w:val="00B07D72"/>
    <w:rsid w:val="00B15494"/>
    <w:rsid w:val="00B15A3C"/>
    <w:rsid w:val="00B2530F"/>
    <w:rsid w:val="00B30B48"/>
    <w:rsid w:val="00B33177"/>
    <w:rsid w:val="00B34BB8"/>
    <w:rsid w:val="00B412C1"/>
    <w:rsid w:val="00B508EB"/>
    <w:rsid w:val="00B509B1"/>
    <w:rsid w:val="00B536EF"/>
    <w:rsid w:val="00B605A0"/>
    <w:rsid w:val="00B666B8"/>
    <w:rsid w:val="00B71AE5"/>
    <w:rsid w:val="00B72430"/>
    <w:rsid w:val="00B729C0"/>
    <w:rsid w:val="00B80D80"/>
    <w:rsid w:val="00B90C0C"/>
    <w:rsid w:val="00B90F83"/>
    <w:rsid w:val="00B913E9"/>
    <w:rsid w:val="00B9245B"/>
    <w:rsid w:val="00B9276E"/>
    <w:rsid w:val="00B93750"/>
    <w:rsid w:val="00B9388F"/>
    <w:rsid w:val="00B94E4C"/>
    <w:rsid w:val="00B969B4"/>
    <w:rsid w:val="00B97A59"/>
    <w:rsid w:val="00B97AF1"/>
    <w:rsid w:val="00BC0266"/>
    <w:rsid w:val="00BC038B"/>
    <w:rsid w:val="00BC244A"/>
    <w:rsid w:val="00BD0AE9"/>
    <w:rsid w:val="00BD0FFE"/>
    <w:rsid w:val="00BE1943"/>
    <w:rsid w:val="00BF0740"/>
    <w:rsid w:val="00BF59D5"/>
    <w:rsid w:val="00C1316F"/>
    <w:rsid w:val="00C14CFF"/>
    <w:rsid w:val="00C16CEF"/>
    <w:rsid w:val="00C20B09"/>
    <w:rsid w:val="00C253B6"/>
    <w:rsid w:val="00C506AF"/>
    <w:rsid w:val="00C62B1B"/>
    <w:rsid w:val="00C63DD9"/>
    <w:rsid w:val="00C7323D"/>
    <w:rsid w:val="00C77BFF"/>
    <w:rsid w:val="00C93645"/>
    <w:rsid w:val="00C94DDB"/>
    <w:rsid w:val="00C96858"/>
    <w:rsid w:val="00CA4194"/>
    <w:rsid w:val="00CB1F1A"/>
    <w:rsid w:val="00CB3BA1"/>
    <w:rsid w:val="00CB6BD1"/>
    <w:rsid w:val="00CC5254"/>
    <w:rsid w:val="00CD0370"/>
    <w:rsid w:val="00CE07DE"/>
    <w:rsid w:val="00CE56C2"/>
    <w:rsid w:val="00CF02C4"/>
    <w:rsid w:val="00CF03B0"/>
    <w:rsid w:val="00CF302E"/>
    <w:rsid w:val="00D0382D"/>
    <w:rsid w:val="00D05EEE"/>
    <w:rsid w:val="00D15692"/>
    <w:rsid w:val="00D17F9C"/>
    <w:rsid w:val="00D221BB"/>
    <w:rsid w:val="00D30728"/>
    <w:rsid w:val="00D37B85"/>
    <w:rsid w:val="00D44C12"/>
    <w:rsid w:val="00D46F1A"/>
    <w:rsid w:val="00D522A9"/>
    <w:rsid w:val="00D52D19"/>
    <w:rsid w:val="00D56CD5"/>
    <w:rsid w:val="00D665A6"/>
    <w:rsid w:val="00D75822"/>
    <w:rsid w:val="00D7652E"/>
    <w:rsid w:val="00D77693"/>
    <w:rsid w:val="00D80D0D"/>
    <w:rsid w:val="00D80FCE"/>
    <w:rsid w:val="00D85FB3"/>
    <w:rsid w:val="00D861BF"/>
    <w:rsid w:val="00D86D7F"/>
    <w:rsid w:val="00D87256"/>
    <w:rsid w:val="00DB20BD"/>
    <w:rsid w:val="00DB2219"/>
    <w:rsid w:val="00DB677B"/>
    <w:rsid w:val="00DC1581"/>
    <w:rsid w:val="00DC212C"/>
    <w:rsid w:val="00DC2D84"/>
    <w:rsid w:val="00DC34A4"/>
    <w:rsid w:val="00DC3886"/>
    <w:rsid w:val="00DD2EF7"/>
    <w:rsid w:val="00DD35CF"/>
    <w:rsid w:val="00DD372D"/>
    <w:rsid w:val="00DE0DF4"/>
    <w:rsid w:val="00DE2A95"/>
    <w:rsid w:val="00DE424E"/>
    <w:rsid w:val="00DE55A9"/>
    <w:rsid w:val="00DF0785"/>
    <w:rsid w:val="00DF65A1"/>
    <w:rsid w:val="00DF797E"/>
    <w:rsid w:val="00E00EAA"/>
    <w:rsid w:val="00E01ECD"/>
    <w:rsid w:val="00E135CB"/>
    <w:rsid w:val="00E13E74"/>
    <w:rsid w:val="00E2060B"/>
    <w:rsid w:val="00E229A3"/>
    <w:rsid w:val="00E31603"/>
    <w:rsid w:val="00E3774C"/>
    <w:rsid w:val="00E5567E"/>
    <w:rsid w:val="00E67978"/>
    <w:rsid w:val="00E71557"/>
    <w:rsid w:val="00E7287C"/>
    <w:rsid w:val="00E73F67"/>
    <w:rsid w:val="00E81379"/>
    <w:rsid w:val="00E91AD4"/>
    <w:rsid w:val="00EA0CED"/>
    <w:rsid w:val="00EA3FBD"/>
    <w:rsid w:val="00EA65C2"/>
    <w:rsid w:val="00EC3203"/>
    <w:rsid w:val="00ED2F6F"/>
    <w:rsid w:val="00ED3012"/>
    <w:rsid w:val="00ED3168"/>
    <w:rsid w:val="00ED3811"/>
    <w:rsid w:val="00ED3A1E"/>
    <w:rsid w:val="00EE7985"/>
    <w:rsid w:val="00F0370E"/>
    <w:rsid w:val="00F04A5D"/>
    <w:rsid w:val="00F05A12"/>
    <w:rsid w:val="00F06F16"/>
    <w:rsid w:val="00F131C4"/>
    <w:rsid w:val="00F17EF7"/>
    <w:rsid w:val="00F21E92"/>
    <w:rsid w:val="00F30769"/>
    <w:rsid w:val="00F33652"/>
    <w:rsid w:val="00F35139"/>
    <w:rsid w:val="00F366EF"/>
    <w:rsid w:val="00F4044F"/>
    <w:rsid w:val="00F40C60"/>
    <w:rsid w:val="00F4192B"/>
    <w:rsid w:val="00F51A55"/>
    <w:rsid w:val="00F52FDA"/>
    <w:rsid w:val="00F543B8"/>
    <w:rsid w:val="00F56069"/>
    <w:rsid w:val="00F56213"/>
    <w:rsid w:val="00F56C2A"/>
    <w:rsid w:val="00F67914"/>
    <w:rsid w:val="00F70A3E"/>
    <w:rsid w:val="00F710E0"/>
    <w:rsid w:val="00F76FF7"/>
    <w:rsid w:val="00F91308"/>
    <w:rsid w:val="00F91FB5"/>
    <w:rsid w:val="00F957D9"/>
    <w:rsid w:val="00F96132"/>
    <w:rsid w:val="00FA075A"/>
    <w:rsid w:val="00FA24AE"/>
    <w:rsid w:val="00FA763F"/>
    <w:rsid w:val="00FB3528"/>
    <w:rsid w:val="00FB3C90"/>
    <w:rsid w:val="00FB4081"/>
    <w:rsid w:val="00FC4772"/>
    <w:rsid w:val="00FC6D66"/>
    <w:rsid w:val="00FD08E1"/>
    <w:rsid w:val="00FD49A5"/>
    <w:rsid w:val="00FD6630"/>
    <w:rsid w:val="00FE1FC8"/>
    <w:rsid w:val="00FE3653"/>
    <w:rsid w:val="00FF2252"/>
    <w:rsid w:val="00FF4646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F22BE7F"/>
  <w14:defaultImageDpi w14:val="0"/>
  <w15:docId w15:val="{168E2E66-B586-4FE5-82A6-B9D1BD889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A3E"/>
    <w:pPr>
      <w:spacing w:after="200" w:line="276" w:lineRule="auto"/>
    </w:pPr>
    <w:rPr>
      <w:rFonts w:cs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EA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0F7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5C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526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E00EAA"/>
    <w:rPr>
      <w:rFonts w:ascii="Cambria" w:hAnsi="Cambria" w:cs="Times New Roman"/>
      <w:b/>
      <w:color w:val="365F91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460F78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EA65C2"/>
    <w:rPr>
      <w:rFonts w:ascii="Calibri Light" w:hAnsi="Calibri Light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2F5260"/>
    <w:rPr>
      <w:rFonts w:ascii="Calibri" w:hAnsi="Calibri" w:cs="Times New Roman"/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18D1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A18D1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A18D1"/>
    <w:rPr>
      <w:rFonts w:cs="Times New Roman"/>
    </w:rPr>
  </w:style>
  <w:style w:type="character" w:customStyle="1" w:styleId="apple-converted-space">
    <w:name w:val="apple-converted-space"/>
    <w:rsid w:val="00F70A3E"/>
  </w:style>
  <w:style w:type="character" w:styleId="Strong">
    <w:name w:val="Strong"/>
    <w:basedOn w:val="DefaultParagraphFont"/>
    <w:uiPriority w:val="22"/>
    <w:qFormat/>
    <w:rsid w:val="00F70A3E"/>
    <w:rPr>
      <w:rFonts w:cs="Times New Roman"/>
      <w:b/>
    </w:rPr>
  </w:style>
  <w:style w:type="paragraph" w:styleId="ListParagraph">
    <w:name w:val="List Paragraph"/>
    <w:basedOn w:val="Normal"/>
    <w:uiPriority w:val="99"/>
    <w:qFormat/>
    <w:rsid w:val="005E6ECE"/>
    <w:pPr>
      <w:ind w:left="720"/>
      <w:contextualSpacing/>
    </w:pPr>
    <w:rPr>
      <w:lang w:val="en-GB"/>
    </w:rPr>
  </w:style>
  <w:style w:type="character" w:styleId="Hyperlink">
    <w:name w:val="Hyperlink"/>
    <w:basedOn w:val="DefaultParagraphFont"/>
    <w:uiPriority w:val="99"/>
    <w:unhideWhenUsed/>
    <w:rsid w:val="00B33177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D0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BD0AE9"/>
    <w:rPr>
      <w:rFonts w:ascii="Courier New" w:hAnsi="Courier New" w:cs="Times New Roman"/>
    </w:rPr>
  </w:style>
  <w:style w:type="paragraph" w:customStyle="1" w:styleId="ZDGName">
    <w:name w:val="Z_DGName"/>
    <w:basedOn w:val="Normal"/>
    <w:uiPriority w:val="99"/>
    <w:rsid w:val="007E78DA"/>
    <w:pPr>
      <w:widowControl w:val="0"/>
      <w:autoSpaceDE w:val="0"/>
      <w:autoSpaceDN w:val="0"/>
      <w:spacing w:after="0" w:line="240" w:lineRule="auto"/>
      <w:ind w:right="85"/>
    </w:pPr>
    <w:rPr>
      <w:rFonts w:ascii="Arial" w:hAnsi="Arial" w:cs="Arial"/>
      <w:sz w:val="16"/>
      <w:szCs w:val="16"/>
      <w:lang w:val="en-GB" w:eastAsia="en-GB"/>
    </w:rPr>
  </w:style>
  <w:style w:type="paragraph" w:customStyle="1" w:styleId="youthaftcomment">
    <w:name w:val="youth.af.t.comment"/>
    <w:basedOn w:val="Normal"/>
    <w:rsid w:val="007E78DA"/>
    <w:pPr>
      <w:keepNext/>
      <w:tabs>
        <w:tab w:val="left" w:pos="284"/>
      </w:tabs>
      <w:spacing w:before="80" w:after="60" w:line="240" w:lineRule="auto"/>
    </w:pPr>
    <w:rPr>
      <w:rFonts w:ascii="Arial" w:hAnsi="Arial"/>
      <w:i/>
      <w:noProof/>
      <w:sz w:val="18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AF78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02F76"/>
    <w:rPr>
      <w:rFonts w:cs="Times New Roman"/>
      <w:sz w:val="22"/>
      <w:szCs w:val="22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7243C6"/>
    <w:rPr>
      <w:rFonts w:cs="Times New Roman"/>
      <w:color w:val="800080"/>
      <w:u w:val="single"/>
    </w:rPr>
  </w:style>
  <w:style w:type="paragraph" w:customStyle="1" w:styleId="v1yiv7255925069msonormal">
    <w:name w:val="v1yiv7255925069msonormal"/>
    <w:basedOn w:val="Normal"/>
    <w:rsid w:val="00460F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o-RO" w:eastAsia="ro-RO"/>
    </w:rPr>
  </w:style>
  <w:style w:type="paragraph" w:customStyle="1" w:styleId="paragraph">
    <w:name w:val="paragraph"/>
    <w:basedOn w:val="Normal"/>
    <w:rsid w:val="00232C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rsid w:val="00232C41"/>
  </w:style>
  <w:style w:type="character" w:customStyle="1" w:styleId="spellingerror">
    <w:name w:val="spellingerror"/>
    <w:rsid w:val="00232C41"/>
  </w:style>
  <w:style w:type="character" w:customStyle="1" w:styleId="eop">
    <w:name w:val="eop"/>
    <w:rsid w:val="00232C41"/>
  </w:style>
  <w:style w:type="character" w:customStyle="1" w:styleId="contextualspellingandgrammarerror">
    <w:name w:val="contextualspellingandgrammarerror"/>
    <w:rsid w:val="00F91308"/>
  </w:style>
  <w:style w:type="character" w:customStyle="1" w:styleId="58cl">
    <w:name w:val="_58cl"/>
    <w:rsid w:val="00DE2A95"/>
  </w:style>
  <w:style w:type="character" w:customStyle="1" w:styleId="58cm">
    <w:name w:val="_58cm"/>
    <w:rsid w:val="00DE2A95"/>
  </w:style>
  <w:style w:type="paragraph" w:styleId="BodyTextIndent">
    <w:name w:val="Body Text Indent"/>
    <w:basedOn w:val="Normal"/>
    <w:link w:val="BodyTextIndentChar"/>
    <w:uiPriority w:val="99"/>
    <w:rsid w:val="00856783"/>
    <w:pPr>
      <w:spacing w:after="0" w:line="240" w:lineRule="auto"/>
      <w:ind w:firstLine="720"/>
      <w:jc w:val="both"/>
    </w:pPr>
    <w:rPr>
      <w:rFonts w:ascii="times new roman\" w:hAnsi="times new roman\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56783"/>
    <w:rPr>
      <w:rFonts w:ascii="times new roman\" w:hAnsi="times new roman\" w:cs="Times New Roman"/>
      <w:sz w:val="24"/>
    </w:rPr>
  </w:style>
  <w:style w:type="paragraph" w:customStyle="1" w:styleId="hashtags-header">
    <w:name w:val="hashtags-header"/>
    <w:basedOn w:val="Normal"/>
    <w:rsid w:val="00EA65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15692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84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84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4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384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4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84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lett.ubbcluj.ro/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3.png"/><Relationship Id="rId4" Type="http://schemas.openxmlformats.org/officeDocument/2006/relationships/hyperlink" Target="https://lett.ubbcluj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CAA09-14C3-44E2-B69F-B97A13273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Pocu 7</cp:lastModifiedBy>
  <cp:revision>2</cp:revision>
  <cp:lastPrinted>2022-10-10T00:16:00Z</cp:lastPrinted>
  <dcterms:created xsi:type="dcterms:W3CDTF">2023-10-12T06:55:00Z</dcterms:created>
  <dcterms:modified xsi:type="dcterms:W3CDTF">2023-10-12T06:55:00Z</dcterms:modified>
</cp:coreProperties>
</file>