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667581" w:rsidR="00667581" w:rsidP="00667581" w:rsidRDefault="00667581" w14:paraId="027B5DD2" w14:textId="77777777">
      <w:pPr>
        <w:spacing w:after="0" w:line="240" w:lineRule="auto"/>
        <w:jc w:val="center"/>
        <w:rPr>
          <w:rFonts w:ascii="Times New Roman" w:hAnsi="Times New Roman"/>
          <w:b/>
          <w:sz w:val="20"/>
          <w:szCs w:val="20"/>
          <w:lang w:val="en-GB"/>
        </w:rPr>
      </w:pPr>
      <w:r w:rsidRPr="00667581">
        <w:rPr>
          <w:rFonts w:ascii="Times New Roman" w:hAnsi="Times New Roman"/>
          <w:b/>
          <w:caps/>
          <w:sz w:val="20"/>
          <w:szCs w:val="20"/>
          <w:lang w:val="en-GB"/>
        </w:rPr>
        <w:t>course</w:t>
      </w:r>
      <w:r w:rsidRPr="00667581">
        <w:rPr>
          <w:rFonts w:ascii="Times New Roman" w:hAnsi="Times New Roman"/>
          <w:b/>
          <w:sz w:val="20"/>
          <w:szCs w:val="20"/>
          <w:lang w:val="en-GB"/>
        </w:rPr>
        <w:t xml:space="preserve"> SYLLABUS</w:t>
      </w:r>
    </w:p>
    <w:p w:rsidRPr="00667581" w:rsidR="00667581" w:rsidP="00667581" w:rsidRDefault="00667581" w14:paraId="51CAFDE8" w14:textId="77777777">
      <w:pPr>
        <w:pStyle w:val="CM22"/>
        <w:jc w:val="both"/>
        <w:rPr>
          <w:color w:val="auto"/>
          <w:sz w:val="20"/>
          <w:lang w:val="en-GB"/>
        </w:rPr>
      </w:pPr>
    </w:p>
    <w:p w:rsidRPr="00667581" w:rsidR="00667581" w:rsidP="00667581" w:rsidRDefault="00667581" w14:paraId="64ADFC6D" w14:textId="1D479593">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 xml:space="preserve">1. Information about the study program </w:t>
      </w:r>
    </w:p>
    <w:p w:rsidRPr="00667581" w:rsidR="00667581" w:rsidP="00667581" w:rsidRDefault="00667581" w14:paraId="01B9D49E"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311"/>
        <w:gridCol w:w="6601"/>
      </w:tblGrid>
      <w:tr w:rsidRPr="00667581" w:rsidR="00667581" w:rsidTr="00CB52CE" w14:paraId="0AB6BFEC" w14:textId="77777777">
        <w:tc>
          <w:tcPr>
            <w:tcW w:w="1670" w:type="pct"/>
            <w:shd w:val="clear" w:color="auto" w:fill="auto"/>
          </w:tcPr>
          <w:p w:rsidRPr="00667581" w:rsidR="00667581" w:rsidP="00667581" w:rsidRDefault="00667581" w14:paraId="511E5DE8" w14:textId="77777777">
            <w:pPr>
              <w:pStyle w:val="Default"/>
              <w:rPr>
                <w:color w:val="auto"/>
                <w:lang w:val="en-GB" w:eastAsia="ro-RO"/>
              </w:rPr>
            </w:pPr>
            <w:r w:rsidRPr="00667581">
              <w:rPr>
                <w:color w:val="auto"/>
                <w:lang w:val="en-GB" w:eastAsia="ro-RO"/>
              </w:rPr>
              <w:t xml:space="preserve">1.1 University </w:t>
            </w:r>
          </w:p>
        </w:tc>
        <w:tc>
          <w:tcPr>
            <w:tcW w:w="3330" w:type="pct"/>
            <w:shd w:val="clear" w:color="auto" w:fill="auto"/>
          </w:tcPr>
          <w:p w:rsidRPr="00667581" w:rsidR="00667581" w:rsidP="00667581" w:rsidRDefault="00667581" w14:paraId="15056314" w14:textId="77777777">
            <w:pPr>
              <w:spacing w:after="0" w:line="240" w:lineRule="auto"/>
              <w:rPr>
                <w:rFonts w:ascii="Times New Roman" w:hAnsi="Times New Roman"/>
                <w:sz w:val="20"/>
                <w:szCs w:val="20"/>
                <w:lang w:val="en-GB" w:eastAsia="ro-RO"/>
              </w:rPr>
            </w:pPr>
            <w:r w:rsidRPr="00667581">
              <w:rPr>
                <w:rFonts w:ascii="Times New Roman" w:hAnsi="Times New Roman"/>
                <w:sz w:val="20"/>
                <w:szCs w:val="20"/>
                <w:lang w:val="en-GB" w:eastAsia="ro-RO"/>
              </w:rPr>
              <w:t>Babeș-Bolyai University</w:t>
            </w:r>
          </w:p>
        </w:tc>
      </w:tr>
      <w:tr w:rsidRPr="00667581" w:rsidR="00667581" w:rsidTr="00CB52CE" w14:paraId="6031B854" w14:textId="77777777">
        <w:tc>
          <w:tcPr>
            <w:tcW w:w="1670" w:type="pct"/>
            <w:shd w:val="clear" w:color="auto" w:fill="auto"/>
          </w:tcPr>
          <w:p w:rsidRPr="00667581" w:rsidR="00667581" w:rsidP="00667581" w:rsidRDefault="00667581" w14:paraId="1FED896B" w14:textId="77777777">
            <w:pPr>
              <w:pStyle w:val="Default"/>
              <w:rPr>
                <w:color w:val="auto"/>
                <w:lang w:val="en-GB" w:eastAsia="ro-RO"/>
              </w:rPr>
            </w:pPr>
            <w:r w:rsidRPr="00667581">
              <w:rPr>
                <w:color w:val="auto"/>
                <w:lang w:val="en-GB" w:eastAsia="ro-RO"/>
              </w:rPr>
              <w:t>1.2 Faculty</w:t>
            </w:r>
          </w:p>
        </w:tc>
        <w:tc>
          <w:tcPr>
            <w:tcW w:w="3330" w:type="pct"/>
            <w:shd w:val="clear" w:color="auto" w:fill="auto"/>
          </w:tcPr>
          <w:p w:rsidRPr="00667581" w:rsidR="00667581" w:rsidP="00667581" w:rsidRDefault="009E2073" w14:paraId="76BD88B0" w14:textId="61A7E788">
            <w:pPr>
              <w:pStyle w:val="Default"/>
              <w:rPr>
                <w:color w:val="auto"/>
                <w:lang w:val="en-GB" w:eastAsia="ro-RO"/>
              </w:rPr>
            </w:pPr>
            <w:r>
              <w:rPr>
                <w:color w:val="auto"/>
                <w:lang w:val="en-GB" w:eastAsia="ro-RO"/>
              </w:rPr>
              <w:t xml:space="preserve">The </w:t>
            </w:r>
            <w:r w:rsidRPr="00667581" w:rsidR="00667581">
              <w:rPr>
                <w:color w:val="auto"/>
                <w:lang w:val="en-GB" w:eastAsia="ro-RO"/>
              </w:rPr>
              <w:t>Faculty of Letters</w:t>
            </w:r>
          </w:p>
        </w:tc>
      </w:tr>
      <w:tr w:rsidRPr="00667581" w:rsidR="00667581" w:rsidTr="00CB52CE" w14:paraId="094829AC" w14:textId="77777777">
        <w:tc>
          <w:tcPr>
            <w:tcW w:w="1670" w:type="pct"/>
            <w:shd w:val="clear" w:color="auto" w:fill="auto"/>
          </w:tcPr>
          <w:p w:rsidRPr="00667581" w:rsidR="00667581" w:rsidP="00667581" w:rsidRDefault="00667581" w14:paraId="6E795A09" w14:textId="77777777">
            <w:pPr>
              <w:pStyle w:val="Default"/>
              <w:rPr>
                <w:color w:val="auto"/>
                <w:lang w:val="en-GB" w:eastAsia="ro-RO"/>
              </w:rPr>
            </w:pPr>
            <w:r w:rsidRPr="00667581">
              <w:rPr>
                <w:color w:val="auto"/>
                <w:lang w:val="en-GB" w:eastAsia="ro-RO"/>
              </w:rPr>
              <w:t>1.3 Department</w:t>
            </w:r>
          </w:p>
        </w:tc>
        <w:tc>
          <w:tcPr>
            <w:tcW w:w="3330" w:type="pct"/>
            <w:shd w:val="clear" w:color="auto" w:fill="auto"/>
          </w:tcPr>
          <w:p w:rsidRPr="00667581" w:rsidR="00667581" w:rsidP="00667581" w:rsidRDefault="00F53B1B" w14:paraId="407FFE36" w14:textId="5E90D30B">
            <w:pPr>
              <w:pStyle w:val="Default"/>
              <w:rPr>
                <w:color w:val="auto"/>
                <w:lang w:val="en-GB" w:eastAsia="ro-RO"/>
              </w:rPr>
            </w:pPr>
            <w:r>
              <w:rPr>
                <w:color w:val="auto"/>
                <w:lang w:val="en-GB" w:eastAsia="ro-RO"/>
              </w:rPr>
              <w:t>The Department of Foreign Languages for Specific Purposes</w:t>
            </w:r>
          </w:p>
        </w:tc>
      </w:tr>
      <w:tr w:rsidRPr="00667581" w:rsidR="00667581" w:rsidTr="00CB52CE" w14:paraId="427F1394" w14:textId="77777777">
        <w:tc>
          <w:tcPr>
            <w:tcW w:w="1670" w:type="pct"/>
            <w:shd w:val="clear" w:color="auto" w:fill="auto"/>
          </w:tcPr>
          <w:p w:rsidRPr="00667581" w:rsidR="00667581" w:rsidP="00667581" w:rsidRDefault="00667581" w14:paraId="30736CF9" w14:textId="77777777">
            <w:pPr>
              <w:pStyle w:val="Default"/>
              <w:rPr>
                <w:color w:val="auto"/>
                <w:lang w:val="en-GB" w:eastAsia="ro-RO"/>
              </w:rPr>
            </w:pPr>
            <w:r w:rsidRPr="00667581">
              <w:rPr>
                <w:color w:val="auto"/>
                <w:lang w:val="en-GB" w:eastAsia="ro-RO"/>
              </w:rPr>
              <w:t>1.4 Field of study</w:t>
            </w:r>
          </w:p>
        </w:tc>
        <w:tc>
          <w:tcPr>
            <w:tcW w:w="3330" w:type="pct"/>
            <w:shd w:val="clear" w:color="auto" w:fill="auto"/>
          </w:tcPr>
          <w:p w:rsidRPr="00667581" w:rsidR="00667581" w:rsidP="00667581" w:rsidRDefault="00F53B1B" w14:paraId="57285CDB" w14:textId="7C0B4B4C">
            <w:pPr>
              <w:pStyle w:val="Default"/>
              <w:rPr>
                <w:color w:val="auto"/>
                <w:lang w:val="en-GB" w:eastAsia="ro-RO"/>
              </w:rPr>
            </w:pPr>
            <w:r>
              <w:rPr>
                <w:color w:val="auto"/>
                <w:lang w:val="en-GB" w:eastAsia="ro-RO"/>
              </w:rPr>
              <w:t>Language and Literature</w:t>
            </w:r>
          </w:p>
        </w:tc>
      </w:tr>
      <w:tr w:rsidRPr="00667581" w:rsidR="00667581" w:rsidTr="00CB52CE" w14:paraId="55CE6640" w14:textId="77777777">
        <w:tc>
          <w:tcPr>
            <w:tcW w:w="1670" w:type="pct"/>
            <w:shd w:val="clear" w:color="auto" w:fill="auto"/>
          </w:tcPr>
          <w:p w:rsidRPr="00667581" w:rsidR="00667581" w:rsidP="00667581" w:rsidRDefault="00667581" w14:paraId="201EDC53" w14:textId="147FE361">
            <w:pPr>
              <w:pStyle w:val="Default"/>
              <w:rPr>
                <w:color w:val="auto"/>
                <w:lang w:val="en-GB" w:eastAsia="ro-RO"/>
              </w:rPr>
            </w:pPr>
            <w:r w:rsidRPr="00667581">
              <w:rPr>
                <w:color w:val="auto"/>
                <w:lang w:val="en-GB" w:eastAsia="ro-RO"/>
              </w:rPr>
              <w:t xml:space="preserve">1.5 </w:t>
            </w:r>
            <w:r w:rsidR="00CE412F">
              <w:rPr>
                <w:color w:val="auto"/>
                <w:lang w:val="en-GB" w:eastAsia="ro-RO"/>
              </w:rPr>
              <w:t>Study cycle</w:t>
            </w:r>
            <w:r w:rsidRPr="00667581">
              <w:rPr>
                <w:color w:val="auto"/>
                <w:lang w:val="en-GB" w:eastAsia="ro-RO"/>
              </w:rPr>
              <w:t xml:space="preserve"> (</w:t>
            </w:r>
            <w:r w:rsidR="00F577AC">
              <w:rPr>
                <w:color w:val="auto"/>
                <w:lang w:val="en-GB" w:eastAsia="ro-RO"/>
              </w:rPr>
              <w:t>BA/MA</w:t>
            </w:r>
            <w:r w:rsidRPr="00667581">
              <w:rPr>
                <w:color w:val="auto"/>
                <w:lang w:val="en-GB" w:eastAsia="ro-RO"/>
              </w:rPr>
              <w:t xml:space="preserve">) </w:t>
            </w:r>
          </w:p>
        </w:tc>
        <w:tc>
          <w:tcPr>
            <w:tcW w:w="3330" w:type="pct"/>
            <w:shd w:val="clear" w:color="auto" w:fill="auto"/>
          </w:tcPr>
          <w:p w:rsidRPr="00667581" w:rsidR="00667581" w:rsidP="00667581" w:rsidRDefault="008F127E" w14:paraId="5AF72189" w14:textId="48E31FF2">
            <w:pPr>
              <w:pStyle w:val="Default"/>
              <w:rPr>
                <w:color w:val="auto"/>
                <w:lang w:val="en-GB" w:eastAsia="ro-RO"/>
              </w:rPr>
            </w:pPr>
            <w:r>
              <w:rPr>
                <w:color w:val="auto"/>
                <w:lang w:val="en-GB" w:eastAsia="ro-RO"/>
              </w:rPr>
              <w:t>BA</w:t>
            </w:r>
          </w:p>
        </w:tc>
      </w:tr>
      <w:tr w:rsidRPr="00667581" w:rsidR="00667581" w:rsidTr="00CB52CE" w14:paraId="581AE954" w14:textId="77777777">
        <w:tc>
          <w:tcPr>
            <w:tcW w:w="1670" w:type="pct"/>
            <w:shd w:val="clear" w:color="auto" w:fill="auto"/>
          </w:tcPr>
          <w:p w:rsidRPr="00667581" w:rsidR="00667581" w:rsidP="00667581" w:rsidRDefault="00667581" w14:paraId="6A358B26" w14:textId="1067CB67">
            <w:pPr>
              <w:spacing w:after="0" w:line="240" w:lineRule="auto"/>
              <w:rPr>
                <w:rFonts w:ascii="Times New Roman" w:hAnsi="Times New Roman"/>
                <w:sz w:val="20"/>
                <w:szCs w:val="20"/>
                <w:lang w:val="en-GB" w:eastAsia="ro-RO"/>
              </w:rPr>
            </w:pPr>
            <w:r w:rsidRPr="00667581">
              <w:rPr>
                <w:rFonts w:ascii="Times New Roman" w:hAnsi="Times New Roman"/>
                <w:sz w:val="20"/>
                <w:szCs w:val="20"/>
                <w:lang w:val="en-GB" w:eastAsia="ro-RO"/>
              </w:rPr>
              <w:t>1.6 Study program/Qualification</w:t>
            </w:r>
          </w:p>
        </w:tc>
        <w:tc>
          <w:tcPr>
            <w:tcW w:w="3330" w:type="pct"/>
            <w:shd w:val="clear" w:color="auto" w:fill="auto"/>
          </w:tcPr>
          <w:p w:rsidRPr="00667581" w:rsidR="00667581" w:rsidP="00667581" w:rsidRDefault="008F127E" w14:paraId="23283235" w14:textId="4D060A99">
            <w:pPr>
              <w:pStyle w:val="Default"/>
              <w:rPr>
                <w:color w:val="auto"/>
                <w:lang w:val="en-GB" w:eastAsia="ro-RO"/>
              </w:rPr>
            </w:pPr>
            <w:r>
              <w:rPr>
                <w:color w:val="auto"/>
                <w:lang w:val="en-GB" w:eastAsia="ro-RO"/>
              </w:rPr>
              <w:t>BA</w:t>
            </w:r>
          </w:p>
        </w:tc>
      </w:tr>
    </w:tbl>
    <w:p w:rsidRPr="00667581" w:rsidR="00667581" w:rsidP="00667581" w:rsidRDefault="00667581" w14:paraId="1B761FB3" w14:textId="77777777">
      <w:pPr>
        <w:spacing w:after="0" w:line="240" w:lineRule="auto"/>
        <w:rPr>
          <w:rFonts w:ascii="Times New Roman" w:hAnsi="Times New Roman"/>
          <w:sz w:val="20"/>
          <w:szCs w:val="20"/>
          <w:lang w:val="en-GB"/>
        </w:rPr>
      </w:pPr>
    </w:p>
    <w:p w:rsidRPr="00667581" w:rsidR="00667581" w:rsidP="00667581" w:rsidRDefault="00667581" w14:paraId="1DAAC3E3"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2. Information about the subject</w:t>
      </w:r>
    </w:p>
    <w:p w:rsidRPr="00667581" w:rsidR="00667581" w:rsidP="00667581" w:rsidRDefault="00667581" w14:paraId="3B29953C"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448"/>
        <w:gridCol w:w="706"/>
        <w:gridCol w:w="2072"/>
        <w:gridCol w:w="448"/>
        <w:gridCol w:w="1528"/>
        <w:gridCol w:w="452"/>
        <w:gridCol w:w="1172"/>
        <w:gridCol w:w="1172"/>
        <w:gridCol w:w="914"/>
      </w:tblGrid>
      <w:tr w:rsidRPr="00667581" w:rsidR="008F127E" w:rsidTr="261C0C9B" w14:paraId="27569F57" w14:textId="77777777">
        <w:trPr>
          <w:trHeight w:val="225"/>
        </w:trPr>
        <w:tc>
          <w:tcPr>
            <w:tcW w:w="1087" w:type="pct"/>
            <w:gridSpan w:val="2"/>
            <w:shd w:val="clear" w:color="auto" w:fill="auto"/>
          </w:tcPr>
          <w:p w:rsidRPr="00667581" w:rsidR="008F127E" w:rsidP="008F127E" w:rsidRDefault="008F127E" w14:paraId="454EFA5C" w14:textId="1C5A5721">
            <w:pPr>
              <w:pStyle w:val="Default"/>
              <w:rPr>
                <w:color w:val="auto"/>
                <w:lang w:val="en-GB" w:eastAsia="ro-RO"/>
              </w:rPr>
            </w:pPr>
            <w:r w:rsidRPr="00667581">
              <w:rPr>
                <w:color w:val="auto"/>
                <w:lang w:val="en-GB" w:eastAsia="ro-RO"/>
              </w:rPr>
              <w:t>2.1 Course title/Code</w:t>
            </w:r>
          </w:p>
        </w:tc>
        <w:tc>
          <w:tcPr>
            <w:tcW w:w="3913" w:type="pct"/>
            <w:gridSpan w:val="7"/>
            <w:shd w:val="clear" w:color="auto" w:fill="auto"/>
          </w:tcPr>
          <w:p w:rsidRPr="00667581" w:rsidR="008F127E" w:rsidP="008F127E" w:rsidRDefault="008F127E" w14:paraId="01E773EB" w14:textId="75BBE067">
            <w:pPr>
              <w:pStyle w:val="Default"/>
              <w:rPr>
                <w:color w:val="auto"/>
                <w:lang w:val="en-GB" w:eastAsia="ro-RO"/>
              </w:rPr>
            </w:pPr>
            <w:r w:rsidRPr="261C0C9B">
              <w:rPr>
                <w:rFonts w:eastAsia="Times New Roman"/>
                <w:b/>
                <w:bCs/>
              </w:rPr>
              <w:t>LLU0051 Spanish for Specific Purposes</w:t>
            </w:r>
            <w:r w:rsidRPr="261C0C9B" w:rsidR="68E71A2E">
              <w:rPr>
                <w:rFonts w:eastAsia="Times New Roman"/>
                <w:b/>
                <w:bCs/>
              </w:rPr>
              <w:t xml:space="preserve"> - practical course</w:t>
            </w:r>
          </w:p>
        </w:tc>
      </w:tr>
      <w:tr w:rsidRPr="00667581" w:rsidR="008F127E" w:rsidTr="261C0C9B" w14:paraId="6C7C530D" w14:textId="77777777">
        <w:trPr>
          <w:trHeight w:val="225"/>
        </w:trPr>
        <w:tc>
          <w:tcPr>
            <w:tcW w:w="1087" w:type="pct"/>
            <w:gridSpan w:val="2"/>
            <w:shd w:val="clear" w:color="auto" w:fill="auto"/>
          </w:tcPr>
          <w:p w:rsidRPr="00667581" w:rsidR="008F127E" w:rsidP="008F127E" w:rsidRDefault="008F127E" w14:paraId="412BA373" w14:textId="77777777">
            <w:pPr>
              <w:pStyle w:val="Default"/>
              <w:rPr>
                <w:color w:val="auto"/>
                <w:lang w:val="en-GB" w:eastAsia="ro-RO"/>
              </w:rPr>
            </w:pPr>
            <w:r w:rsidRPr="00667581">
              <w:rPr>
                <w:color w:val="auto"/>
                <w:lang w:val="en-GB" w:eastAsia="ro-RO"/>
              </w:rPr>
              <w:t>2.2 Course tutor</w:t>
            </w:r>
          </w:p>
        </w:tc>
        <w:tc>
          <w:tcPr>
            <w:tcW w:w="3913" w:type="pct"/>
            <w:gridSpan w:val="7"/>
            <w:shd w:val="clear" w:color="auto" w:fill="auto"/>
          </w:tcPr>
          <w:p w:rsidRPr="00667581" w:rsidR="008F127E" w:rsidP="008F127E" w:rsidRDefault="008F127E" w14:paraId="422A5143" w14:textId="70061C6E">
            <w:pPr>
              <w:pStyle w:val="Default"/>
              <w:rPr>
                <w:color w:val="auto"/>
                <w:lang w:val="en-GB" w:eastAsia="ro-RO"/>
              </w:rPr>
            </w:pPr>
          </w:p>
        </w:tc>
      </w:tr>
      <w:tr w:rsidRPr="00667581" w:rsidR="008F127E" w:rsidTr="261C0C9B" w14:paraId="77677683" w14:textId="77777777">
        <w:trPr>
          <w:trHeight w:val="225"/>
        </w:trPr>
        <w:tc>
          <w:tcPr>
            <w:tcW w:w="1087" w:type="pct"/>
            <w:gridSpan w:val="2"/>
            <w:shd w:val="clear" w:color="auto" w:fill="auto"/>
          </w:tcPr>
          <w:p w:rsidRPr="00667581" w:rsidR="008F127E" w:rsidP="008F127E" w:rsidRDefault="008F127E" w14:paraId="788B0026" w14:textId="77777777">
            <w:pPr>
              <w:pStyle w:val="Default"/>
              <w:rPr>
                <w:color w:val="auto"/>
                <w:lang w:val="en-GB" w:eastAsia="ro-RO"/>
              </w:rPr>
            </w:pPr>
            <w:r w:rsidRPr="00667581">
              <w:rPr>
                <w:color w:val="auto"/>
                <w:lang w:val="en-GB" w:eastAsia="ro-RO"/>
              </w:rPr>
              <w:t>2.3 Seminar tutor</w:t>
            </w:r>
          </w:p>
        </w:tc>
        <w:tc>
          <w:tcPr>
            <w:tcW w:w="3913" w:type="pct"/>
            <w:gridSpan w:val="7"/>
            <w:shd w:val="clear" w:color="auto" w:fill="auto"/>
          </w:tcPr>
          <w:p w:rsidRPr="00667581" w:rsidR="008F127E" w:rsidP="008F127E" w:rsidRDefault="008F127E" w14:paraId="07919756" w14:textId="250138F0">
            <w:pPr>
              <w:pStyle w:val="Default"/>
              <w:rPr>
                <w:color w:val="auto"/>
                <w:lang w:val="en-GB" w:eastAsia="ro-RO"/>
              </w:rPr>
            </w:pPr>
            <w:r>
              <w:rPr>
                <w:color w:val="auto"/>
                <w:lang w:val="en-GB" w:eastAsia="ro-RO"/>
              </w:rPr>
              <w:t>Ada Baboi</w:t>
            </w:r>
          </w:p>
        </w:tc>
      </w:tr>
      <w:tr w:rsidRPr="00667581" w:rsidR="008F127E" w:rsidTr="261C0C9B" w14:paraId="0F24C69E" w14:textId="77777777">
        <w:trPr>
          <w:trHeight w:val="359"/>
        </w:trPr>
        <w:tc>
          <w:tcPr>
            <w:tcW w:w="731" w:type="pct"/>
            <w:vMerge w:val="restart"/>
            <w:shd w:val="clear" w:color="auto" w:fill="auto"/>
          </w:tcPr>
          <w:p w:rsidRPr="00667581" w:rsidR="008F127E" w:rsidP="008F127E" w:rsidRDefault="008F127E" w14:paraId="573A693D" w14:textId="77777777">
            <w:pPr>
              <w:pStyle w:val="Default"/>
              <w:rPr>
                <w:color w:val="auto"/>
                <w:lang w:val="en-GB" w:eastAsia="ro-RO"/>
              </w:rPr>
            </w:pPr>
            <w:r w:rsidRPr="00667581">
              <w:rPr>
                <w:color w:val="auto"/>
                <w:lang w:val="en-GB" w:eastAsia="ro-RO"/>
              </w:rPr>
              <w:t>2.4 Year of study</w:t>
            </w:r>
          </w:p>
        </w:tc>
        <w:tc>
          <w:tcPr>
            <w:tcW w:w="355" w:type="pct"/>
            <w:vMerge w:val="restart"/>
            <w:shd w:val="clear" w:color="auto" w:fill="auto"/>
          </w:tcPr>
          <w:p w:rsidRPr="00667581" w:rsidR="008F127E" w:rsidP="008F127E" w:rsidRDefault="008F127E" w14:paraId="76E4277E" w14:textId="44C6BF3C">
            <w:pPr>
              <w:pStyle w:val="Default"/>
              <w:rPr>
                <w:color w:val="auto"/>
                <w:lang w:val="en-GB" w:eastAsia="ro-RO"/>
              </w:rPr>
            </w:pPr>
            <w:r>
              <w:rPr>
                <w:color w:val="auto"/>
                <w:lang w:val="en-GB" w:eastAsia="ro-RO"/>
              </w:rPr>
              <w:t>1</w:t>
            </w:r>
          </w:p>
        </w:tc>
        <w:tc>
          <w:tcPr>
            <w:tcW w:w="1045" w:type="pct"/>
            <w:vMerge w:val="restart"/>
            <w:shd w:val="clear" w:color="auto" w:fill="auto"/>
          </w:tcPr>
          <w:p w:rsidRPr="00667581" w:rsidR="008F127E" w:rsidP="008F127E" w:rsidRDefault="008F127E" w14:paraId="29CC00EA" w14:textId="77777777">
            <w:pPr>
              <w:pStyle w:val="Default"/>
              <w:rPr>
                <w:color w:val="auto"/>
                <w:lang w:val="en-GB" w:eastAsia="ro-RO"/>
              </w:rPr>
            </w:pPr>
            <w:r w:rsidRPr="00667581">
              <w:rPr>
                <w:color w:val="auto"/>
                <w:lang w:val="en-GB" w:eastAsia="ro-RO"/>
              </w:rPr>
              <w:t>2.5 Semester</w:t>
            </w:r>
          </w:p>
        </w:tc>
        <w:tc>
          <w:tcPr>
            <w:tcW w:w="226" w:type="pct"/>
            <w:vMerge w:val="restart"/>
            <w:shd w:val="clear" w:color="auto" w:fill="auto"/>
          </w:tcPr>
          <w:p w:rsidRPr="00667581" w:rsidR="008F127E" w:rsidP="008F127E" w:rsidRDefault="008F127E" w14:paraId="124BD977" w14:textId="37874824">
            <w:pPr>
              <w:pStyle w:val="Default"/>
              <w:rPr>
                <w:color w:val="auto"/>
                <w:lang w:val="en-GB" w:eastAsia="ro-RO"/>
              </w:rPr>
            </w:pPr>
            <w:r>
              <w:rPr>
                <w:color w:val="auto"/>
                <w:lang w:val="en-GB" w:eastAsia="ro-RO"/>
              </w:rPr>
              <w:t xml:space="preserve">1 </w:t>
            </w:r>
          </w:p>
        </w:tc>
        <w:tc>
          <w:tcPr>
            <w:tcW w:w="771" w:type="pct"/>
            <w:vMerge w:val="restart"/>
            <w:shd w:val="clear" w:color="auto" w:fill="auto"/>
          </w:tcPr>
          <w:p w:rsidRPr="00667581" w:rsidR="008F127E" w:rsidP="008F127E" w:rsidRDefault="008F127E" w14:paraId="02E27683" w14:textId="77777777">
            <w:pPr>
              <w:pStyle w:val="Default"/>
              <w:rPr>
                <w:color w:val="auto"/>
                <w:lang w:val="en-GB" w:eastAsia="ro-RO"/>
              </w:rPr>
            </w:pPr>
            <w:r w:rsidRPr="00667581">
              <w:rPr>
                <w:color w:val="auto"/>
                <w:lang w:val="en-GB" w:eastAsia="ro-RO"/>
              </w:rPr>
              <w:t xml:space="preserve">2.6 Type of assessment </w:t>
            </w:r>
          </w:p>
        </w:tc>
        <w:tc>
          <w:tcPr>
            <w:tcW w:w="228" w:type="pct"/>
            <w:vMerge w:val="restart"/>
            <w:shd w:val="clear" w:color="auto" w:fill="auto"/>
          </w:tcPr>
          <w:p w:rsidRPr="00667581" w:rsidR="008F127E" w:rsidP="008F127E" w:rsidRDefault="21F60C40" w14:paraId="44E92F9E" w14:textId="3C1C92FC">
            <w:pPr>
              <w:pStyle w:val="Default"/>
              <w:rPr>
                <w:color w:val="auto"/>
                <w:lang w:val="en-GB" w:eastAsia="ro-RO"/>
              </w:rPr>
            </w:pPr>
            <w:r w:rsidRPr="261C0C9B">
              <w:rPr>
                <w:color w:val="auto"/>
                <w:lang w:val="en-GB" w:eastAsia="ro-RO"/>
              </w:rPr>
              <w:t>E</w:t>
            </w:r>
          </w:p>
        </w:tc>
        <w:tc>
          <w:tcPr>
            <w:tcW w:w="591" w:type="pct"/>
            <w:vMerge w:val="restart"/>
            <w:shd w:val="clear" w:color="auto" w:fill="auto"/>
          </w:tcPr>
          <w:p w:rsidRPr="00667581" w:rsidR="008F127E" w:rsidP="008F127E" w:rsidRDefault="008F127E" w14:paraId="39A94241" w14:textId="6C08D3EA">
            <w:pPr>
              <w:pStyle w:val="Default"/>
              <w:rPr>
                <w:color w:val="auto"/>
                <w:lang w:val="en-GB" w:eastAsia="ro-RO"/>
              </w:rPr>
            </w:pPr>
            <w:r w:rsidRPr="00667581">
              <w:rPr>
                <w:color w:val="auto"/>
                <w:lang w:val="en-GB" w:eastAsia="ro-RO"/>
              </w:rPr>
              <w:t>2.7 Course status</w:t>
            </w:r>
          </w:p>
          <w:p w:rsidRPr="00667581" w:rsidR="008F127E" w:rsidP="008F127E" w:rsidRDefault="008F127E" w14:paraId="2D5F91E7" w14:textId="6E0F1CD0">
            <w:pPr>
              <w:pStyle w:val="Default"/>
              <w:jc w:val="right"/>
              <w:rPr>
                <w:color w:val="auto"/>
                <w:lang w:val="en-GB" w:eastAsia="ro-RO"/>
              </w:rPr>
            </w:pPr>
          </w:p>
        </w:tc>
        <w:tc>
          <w:tcPr>
            <w:tcW w:w="591" w:type="pct"/>
            <w:shd w:val="clear" w:color="auto" w:fill="auto"/>
          </w:tcPr>
          <w:p w:rsidRPr="00CE412F" w:rsidR="008F127E" w:rsidP="008F127E" w:rsidRDefault="008F127E" w14:paraId="5648024A" w14:textId="5E8E830D">
            <w:pPr>
              <w:spacing w:after="0" w:line="240" w:lineRule="auto"/>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Contents</w:t>
            </w:r>
          </w:p>
        </w:tc>
        <w:tc>
          <w:tcPr>
            <w:tcW w:w="461" w:type="pct"/>
            <w:shd w:val="clear" w:color="auto" w:fill="auto"/>
          </w:tcPr>
          <w:p w:rsidRPr="00667581" w:rsidR="008F127E" w:rsidP="008F127E" w:rsidRDefault="1E60A62D" w14:paraId="49139415" w14:textId="4DF13032">
            <w:pPr>
              <w:pStyle w:val="Default"/>
              <w:rPr>
                <w:color w:val="auto"/>
                <w:lang w:val="en-GB" w:eastAsia="ro-RO"/>
              </w:rPr>
            </w:pPr>
            <w:r w:rsidRPr="261C0C9B">
              <w:rPr>
                <w:color w:val="auto"/>
                <w:lang w:val="en-GB" w:eastAsia="ro-RO"/>
              </w:rPr>
              <w:t>DC</w:t>
            </w:r>
          </w:p>
        </w:tc>
      </w:tr>
      <w:tr w:rsidRPr="00667581" w:rsidR="008F127E" w:rsidTr="261C0C9B" w14:paraId="40E4CFAA" w14:textId="77777777">
        <w:trPr>
          <w:trHeight w:val="170"/>
        </w:trPr>
        <w:tc>
          <w:tcPr>
            <w:tcW w:w="731" w:type="pct"/>
            <w:vMerge/>
          </w:tcPr>
          <w:p w:rsidRPr="00667581" w:rsidR="008F127E" w:rsidP="008F127E" w:rsidRDefault="008F127E" w14:paraId="16638EA3" w14:textId="77777777">
            <w:pPr>
              <w:pStyle w:val="Default"/>
              <w:rPr>
                <w:color w:val="auto"/>
                <w:lang w:val="en-GB" w:eastAsia="ro-RO"/>
              </w:rPr>
            </w:pPr>
          </w:p>
        </w:tc>
        <w:tc>
          <w:tcPr>
            <w:tcW w:w="355" w:type="pct"/>
            <w:vMerge/>
          </w:tcPr>
          <w:p w:rsidRPr="00667581" w:rsidR="008F127E" w:rsidP="008F127E" w:rsidRDefault="008F127E" w14:paraId="0463C5AE" w14:textId="77777777">
            <w:pPr>
              <w:pStyle w:val="Default"/>
              <w:rPr>
                <w:color w:val="auto"/>
                <w:lang w:val="en-GB" w:eastAsia="ro-RO"/>
              </w:rPr>
            </w:pPr>
          </w:p>
        </w:tc>
        <w:tc>
          <w:tcPr>
            <w:tcW w:w="1045" w:type="pct"/>
            <w:vMerge/>
          </w:tcPr>
          <w:p w:rsidRPr="00667581" w:rsidR="008F127E" w:rsidP="008F127E" w:rsidRDefault="008F127E" w14:paraId="02A35C1D" w14:textId="77777777">
            <w:pPr>
              <w:pStyle w:val="Default"/>
              <w:rPr>
                <w:color w:val="auto"/>
                <w:lang w:val="en-GB" w:eastAsia="ro-RO"/>
              </w:rPr>
            </w:pPr>
          </w:p>
        </w:tc>
        <w:tc>
          <w:tcPr>
            <w:tcW w:w="226" w:type="pct"/>
            <w:vMerge/>
          </w:tcPr>
          <w:p w:rsidRPr="00667581" w:rsidR="008F127E" w:rsidP="008F127E" w:rsidRDefault="008F127E" w14:paraId="501164FA" w14:textId="77777777">
            <w:pPr>
              <w:pStyle w:val="Default"/>
              <w:rPr>
                <w:color w:val="auto"/>
                <w:lang w:val="en-GB" w:eastAsia="ro-RO"/>
              </w:rPr>
            </w:pPr>
          </w:p>
        </w:tc>
        <w:tc>
          <w:tcPr>
            <w:tcW w:w="771" w:type="pct"/>
            <w:vMerge/>
          </w:tcPr>
          <w:p w:rsidRPr="00667581" w:rsidR="008F127E" w:rsidP="008F127E" w:rsidRDefault="008F127E" w14:paraId="465BBD9D" w14:textId="77777777">
            <w:pPr>
              <w:pStyle w:val="Default"/>
              <w:rPr>
                <w:color w:val="auto"/>
                <w:lang w:val="en-GB" w:eastAsia="ro-RO"/>
              </w:rPr>
            </w:pPr>
          </w:p>
        </w:tc>
        <w:tc>
          <w:tcPr>
            <w:tcW w:w="228" w:type="pct"/>
            <w:vMerge/>
          </w:tcPr>
          <w:p w:rsidRPr="00667581" w:rsidR="008F127E" w:rsidP="008F127E" w:rsidRDefault="008F127E" w14:paraId="48860501" w14:textId="77777777">
            <w:pPr>
              <w:pStyle w:val="Default"/>
              <w:rPr>
                <w:color w:val="auto"/>
                <w:lang w:val="en-GB" w:eastAsia="ro-RO"/>
              </w:rPr>
            </w:pPr>
          </w:p>
        </w:tc>
        <w:tc>
          <w:tcPr>
            <w:tcW w:w="591" w:type="pct"/>
            <w:vMerge/>
          </w:tcPr>
          <w:p w:rsidRPr="00667581" w:rsidR="008F127E" w:rsidP="008F127E" w:rsidRDefault="008F127E" w14:paraId="587AD074" w14:textId="77777777">
            <w:pPr>
              <w:pStyle w:val="Default"/>
              <w:rPr>
                <w:color w:val="auto"/>
                <w:lang w:val="en-GB" w:eastAsia="ro-RO"/>
              </w:rPr>
            </w:pPr>
          </w:p>
        </w:tc>
        <w:tc>
          <w:tcPr>
            <w:tcW w:w="591" w:type="pct"/>
            <w:shd w:val="clear" w:color="auto" w:fill="auto"/>
          </w:tcPr>
          <w:p w:rsidR="008F127E" w:rsidP="008F127E" w:rsidRDefault="008F127E" w14:paraId="7A9BCADA" w14:textId="4CC28C55">
            <w:pPr>
              <w:spacing w:after="0" w:line="240" w:lineRule="auto"/>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Mandatory</w:t>
            </w:r>
          </w:p>
        </w:tc>
        <w:tc>
          <w:tcPr>
            <w:tcW w:w="461" w:type="pct"/>
            <w:shd w:val="clear" w:color="auto" w:fill="auto"/>
          </w:tcPr>
          <w:p w:rsidRPr="00667581" w:rsidR="008F127E" w:rsidP="008F127E" w:rsidRDefault="5640B643" w14:paraId="45C20FCC" w14:textId="25E0B4E3">
            <w:pPr>
              <w:pStyle w:val="Default"/>
              <w:rPr>
                <w:color w:val="auto"/>
                <w:lang w:val="en-GB" w:eastAsia="ro-RO"/>
              </w:rPr>
            </w:pPr>
            <w:r w:rsidRPr="261C0C9B">
              <w:rPr>
                <w:color w:val="auto"/>
                <w:lang w:val="en-GB" w:eastAsia="ro-RO"/>
              </w:rPr>
              <w:t>DO</w:t>
            </w:r>
          </w:p>
        </w:tc>
      </w:tr>
    </w:tbl>
    <w:p w:rsidRPr="00667581" w:rsidR="00667581" w:rsidP="00667581" w:rsidRDefault="00667581" w14:paraId="10E45ED6" w14:textId="77777777">
      <w:pPr>
        <w:spacing w:after="0" w:line="240" w:lineRule="auto"/>
        <w:rPr>
          <w:rFonts w:ascii="Times New Roman" w:hAnsi="Times New Roman"/>
          <w:sz w:val="20"/>
          <w:szCs w:val="20"/>
          <w:lang w:val="en-GB"/>
        </w:rPr>
      </w:pPr>
    </w:p>
    <w:p w:rsidRPr="00667581" w:rsidR="00667581" w:rsidP="0E855690" w:rsidRDefault="00667581" w14:paraId="2107F576" w14:textId="68608190">
      <w:pPr>
        <w:pStyle w:val="Heading1"/>
        <w:spacing w:before="0" w:after="0" w:line="240" w:lineRule="auto"/>
        <w:rPr>
          <w:rFonts w:ascii="Times New Roman" w:hAnsi="Times New Roman" w:eastAsia="Lucida Sans Unicode"/>
          <w:color w:val="auto"/>
          <w:sz w:val="20"/>
          <w:szCs w:val="20"/>
          <w:lang w:val="en-GB"/>
        </w:rPr>
      </w:pPr>
      <w:r w:rsidRPr="0E855690" w:rsidR="00667581">
        <w:rPr>
          <w:rFonts w:ascii="Times New Roman" w:hAnsi="Times New Roman" w:eastAsia="Lucida Sans Unicode"/>
          <w:color w:val="auto"/>
          <w:sz w:val="20"/>
          <w:szCs w:val="20"/>
          <w:lang w:val="en-GB"/>
        </w:rPr>
        <w:t xml:space="preserve">3. Total estimated time (teaching hours per semester)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154"/>
        <w:gridCol w:w="805"/>
        <w:gridCol w:w="1935"/>
        <w:gridCol w:w="660"/>
        <w:gridCol w:w="2599"/>
        <w:gridCol w:w="759"/>
      </w:tblGrid>
      <w:tr w:rsidRPr="00667581" w:rsidR="00667581" w:rsidTr="00CB52CE" w14:paraId="3DEEF950" w14:textId="77777777">
        <w:trPr>
          <w:trHeight w:val="225"/>
        </w:trPr>
        <w:tc>
          <w:tcPr>
            <w:tcW w:w="1591" w:type="pct"/>
            <w:shd w:val="clear" w:color="auto" w:fill="auto"/>
          </w:tcPr>
          <w:p w:rsidRPr="00667581" w:rsidR="00667581" w:rsidP="00667581" w:rsidRDefault="00667581" w14:paraId="4960812A" w14:textId="77777777">
            <w:pPr>
              <w:pStyle w:val="Default"/>
              <w:rPr>
                <w:color w:val="auto"/>
                <w:lang w:val="en-GB" w:eastAsia="ro-RO"/>
              </w:rPr>
            </w:pPr>
            <w:r w:rsidRPr="00667581">
              <w:rPr>
                <w:color w:val="auto"/>
                <w:lang w:val="en-GB" w:eastAsia="ro-RO"/>
              </w:rPr>
              <w:t xml:space="preserve">3.1 Number of hours per week  </w:t>
            </w:r>
          </w:p>
        </w:tc>
        <w:tc>
          <w:tcPr>
            <w:tcW w:w="406" w:type="pct"/>
            <w:shd w:val="clear" w:color="auto" w:fill="auto"/>
          </w:tcPr>
          <w:p w:rsidRPr="00667581" w:rsidR="00667581" w:rsidP="00667581" w:rsidRDefault="008F127E" w14:paraId="1648052C" w14:textId="7B50C32F">
            <w:pPr>
              <w:pStyle w:val="Default"/>
              <w:jc w:val="center"/>
              <w:rPr>
                <w:color w:val="auto"/>
                <w:lang w:val="en-GB" w:eastAsia="ro-RO"/>
              </w:rPr>
            </w:pPr>
            <w:r>
              <w:rPr>
                <w:color w:val="auto"/>
                <w:lang w:val="en-GB" w:eastAsia="ro-RO"/>
              </w:rPr>
              <w:t>2</w:t>
            </w:r>
          </w:p>
        </w:tc>
        <w:tc>
          <w:tcPr>
            <w:tcW w:w="976" w:type="pct"/>
            <w:shd w:val="clear" w:color="auto" w:fill="auto"/>
          </w:tcPr>
          <w:p w:rsidRPr="00667581" w:rsidR="00667581" w:rsidP="00667581" w:rsidRDefault="00667581" w14:paraId="63FB2573" w14:textId="77777777">
            <w:pPr>
              <w:pStyle w:val="Default"/>
              <w:rPr>
                <w:color w:val="auto"/>
                <w:lang w:val="en-GB" w:eastAsia="ro-RO"/>
              </w:rPr>
            </w:pPr>
            <w:r w:rsidRPr="00667581">
              <w:rPr>
                <w:color w:val="auto"/>
                <w:lang w:val="en-GB" w:eastAsia="ro-RO"/>
              </w:rPr>
              <w:t xml:space="preserve">of which: 3.2 course </w:t>
            </w:r>
          </w:p>
        </w:tc>
        <w:tc>
          <w:tcPr>
            <w:tcW w:w="333" w:type="pct"/>
            <w:shd w:val="clear" w:color="auto" w:fill="auto"/>
          </w:tcPr>
          <w:p w:rsidRPr="00667581" w:rsidR="00667581" w:rsidP="00667581" w:rsidRDefault="008F127E" w14:paraId="34D89D05" w14:textId="290E68A2">
            <w:pPr>
              <w:pStyle w:val="Default"/>
              <w:jc w:val="center"/>
              <w:rPr>
                <w:color w:val="auto"/>
                <w:lang w:val="en-GB" w:eastAsia="ro-RO"/>
              </w:rPr>
            </w:pPr>
            <w:r>
              <w:rPr>
                <w:color w:val="auto"/>
                <w:lang w:val="en-GB" w:eastAsia="ro-RO"/>
              </w:rPr>
              <w:t>-</w:t>
            </w:r>
          </w:p>
        </w:tc>
        <w:tc>
          <w:tcPr>
            <w:tcW w:w="1311" w:type="pct"/>
            <w:shd w:val="clear" w:color="auto" w:fill="auto"/>
          </w:tcPr>
          <w:p w:rsidRPr="00667581" w:rsidR="00667581" w:rsidP="00667581" w:rsidRDefault="00667581" w14:paraId="750CA666" w14:textId="77777777">
            <w:pPr>
              <w:pStyle w:val="Default"/>
              <w:rPr>
                <w:color w:val="auto"/>
                <w:lang w:val="en-GB" w:eastAsia="ro-RO"/>
              </w:rPr>
            </w:pPr>
            <w:r w:rsidRPr="00667581">
              <w:rPr>
                <w:color w:val="auto"/>
                <w:lang w:val="en-GB" w:eastAsia="ro-RO"/>
              </w:rPr>
              <w:t>3.3 seminar/laboratory</w:t>
            </w:r>
          </w:p>
        </w:tc>
        <w:tc>
          <w:tcPr>
            <w:tcW w:w="383" w:type="pct"/>
            <w:shd w:val="clear" w:color="auto" w:fill="auto"/>
          </w:tcPr>
          <w:p w:rsidRPr="00667581" w:rsidR="00667581" w:rsidP="00667581" w:rsidRDefault="008F127E" w14:paraId="0158923E" w14:textId="6ECF7EC0">
            <w:pPr>
              <w:pStyle w:val="Default"/>
              <w:jc w:val="center"/>
              <w:rPr>
                <w:color w:val="auto"/>
                <w:lang w:val="en-GB" w:eastAsia="ro-RO"/>
              </w:rPr>
            </w:pPr>
            <w:r>
              <w:rPr>
                <w:color w:val="auto"/>
                <w:lang w:val="en-GB" w:eastAsia="ro-RO"/>
              </w:rPr>
              <w:t>2</w:t>
            </w:r>
          </w:p>
        </w:tc>
      </w:tr>
      <w:tr w:rsidRPr="00667581" w:rsidR="00667581" w:rsidTr="00CB52CE" w14:paraId="026DBD5F" w14:textId="77777777">
        <w:trPr>
          <w:trHeight w:val="440"/>
        </w:trPr>
        <w:tc>
          <w:tcPr>
            <w:tcW w:w="1591" w:type="pct"/>
            <w:shd w:val="clear" w:color="auto" w:fill="auto"/>
          </w:tcPr>
          <w:p w:rsidRPr="00667581" w:rsidR="00667581" w:rsidP="00667581" w:rsidRDefault="00667581" w14:paraId="13DF5306" w14:textId="77777777">
            <w:pPr>
              <w:pStyle w:val="Default"/>
              <w:rPr>
                <w:color w:val="auto"/>
                <w:lang w:val="en-GB" w:eastAsia="ro-RO"/>
              </w:rPr>
            </w:pPr>
            <w:r w:rsidRPr="00667581">
              <w:rPr>
                <w:color w:val="auto"/>
                <w:lang w:val="en-GB" w:eastAsia="ro-RO"/>
              </w:rPr>
              <w:t>3.4 Total number of hours in the curriculum</w:t>
            </w:r>
          </w:p>
        </w:tc>
        <w:tc>
          <w:tcPr>
            <w:tcW w:w="406" w:type="pct"/>
            <w:shd w:val="clear" w:color="auto" w:fill="auto"/>
          </w:tcPr>
          <w:p w:rsidRPr="00667581" w:rsidR="00667581" w:rsidP="00667581" w:rsidRDefault="008F127E" w14:paraId="7980CDC4" w14:textId="590B7EDA">
            <w:pPr>
              <w:pStyle w:val="Default"/>
              <w:jc w:val="center"/>
              <w:rPr>
                <w:color w:val="auto"/>
                <w:lang w:val="en-GB" w:eastAsia="ro-RO"/>
              </w:rPr>
            </w:pPr>
            <w:r>
              <w:rPr>
                <w:color w:val="auto"/>
                <w:lang w:val="en-GB" w:eastAsia="ro-RO"/>
              </w:rPr>
              <w:t>28</w:t>
            </w:r>
          </w:p>
        </w:tc>
        <w:tc>
          <w:tcPr>
            <w:tcW w:w="976" w:type="pct"/>
            <w:shd w:val="clear" w:color="auto" w:fill="auto"/>
          </w:tcPr>
          <w:p w:rsidRPr="00667581" w:rsidR="00667581" w:rsidP="00667581" w:rsidRDefault="00667581" w14:paraId="5D62C812" w14:textId="77777777">
            <w:pPr>
              <w:pStyle w:val="Default"/>
              <w:rPr>
                <w:color w:val="auto"/>
                <w:lang w:val="en-GB" w:eastAsia="ro-RO"/>
              </w:rPr>
            </w:pPr>
            <w:r w:rsidRPr="00667581">
              <w:rPr>
                <w:color w:val="auto"/>
                <w:lang w:val="en-GB" w:eastAsia="ro-RO"/>
              </w:rPr>
              <w:t xml:space="preserve">of which: 3.5 course </w:t>
            </w:r>
          </w:p>
        </w:tc>
        <w:tc>
          <w:tcPr>
            <w:tcW w:w="333" w:type="pct"/>
            <w:shd w:val="clear" w:color="auto" w:fill="auto"/>
          </w:tcPr>
          <w:p w:rsidRPr="00667581" w:rsidR="00667581" w:rsidP="00667581" w:rsidRDefault="008F127E" w14:paraId="31A23BB9" w14:textId="28D0D6DC">
            <w:pPr>
              <w:pStyle w:val="Default"/>
              <w:jc w:val="center"/>
              <w:rPr>
                <w:color w:val="auto"/>
                <w:lang w:val="en-GB" w:eastAsia="ro-RO"/>
              </w:rPr>
            </w:pPr>
            <w:r>
              <w:rPr>
                <w:color w:val="auto"/>
                <w:lang w:val="en-GB" w:eastAsia="ro-RO"/>
              </w:rPr>
              <w:t>-</w:t>
            </w:r>
          </w:p>
        </w:tc>
        <w:tc>
          <w:tcPr>
            <w:tcW w:w="1311" w:type="pct"/>
            <w:shd w:val="clear" w:color="auto" w:fill="auto"/>
          </w:tcPr>
          <w:p w:rsidRPr="00667581" w:rsidR="00667581" w:rsidP="00667581" w:rsidRDefault="00667581" w14:paraId="37D9F23D" w14:textId="77777777">
            <w:pPr>
              <w:pStyle w:val="Default"/>
              <w:rPr>
                <w:color w:val="auto"/>
                <w:lang w:val="en-GB" w:eastAsia="ro-RO"/>
              </w:rPr>
            </w:pPr>
            <w:r w:rsidRPr="00667581">
              <w:rPr>
                <w:color w:val="auto"/>
                <w:lang w:val="en-GB" w:eastAsia="ro-RO"/>
              </w:rPr>
              <w:t>3.6 seminar/laboratory</w:t>
            </w:r>
          </w:p>
        </w:tc>
        <w:tc>
          <w:tcPr>
            <w:tcW w:w="383" w:type="pct"/>
            <w:shd w:val="clear" w:color="auto" w:fill="auto"/>
          </w:tcPr>
          <w:p w:rsidRPr="00667581" w:rsidR="00667581" w:rsidP="00667581" w:rsidRDefault="008F127E" w14:paraId="3F2ED352" w14:textId="5CFC7EDF">
            <w:pPr>
              <w:pStyle w:val="Default"/>
              <w:jc w:val="center"/>
              <w:rPr>
                <w:color w:val="auto"/>
                <w:lang w:val="en-GB" w:eastAsia="ro-RO"/>
              </w:rPr>
            </w:pPr>
            <w:r>
              <w:rPr>
                <w:color w:val="auto"/>
                <w:lang w:val="en-GB" w:eastAsia="ro-RO"/>
              </w:rPr>
              <w:t>28</w:t>
            </w:r>
          </w:p>
        </w:tc>
      </w:tr>
      <w:tr w:rsidRPr="00667581" w:rsidR="00667581" w:rsidTr="00CB52CE" w14:paraId="6F8F9BDB" w14:textId="77777777">
        <w:trPr>
          <w:trHeight w:val="225"/>
        </w:trPr>
        <w:tc>
          <w:tcPr>
            <w:tcW w:w="4617" w:type="pct"/>
            <w:gridSpan w:val="5"/>
            <w:shd w:val="clear" w:color="auto" w:fill="auto"/>
          </w:tcPr>
          <w:p w:rsidRPr="00667581" w:rsidR="00667581" w:rsidP="00667581" w:rsidRDefault="00667581" w14:paraId="47068B0D" w14:textId="77777777">
            <w:pPr>
              <w:pStyle w:val="Default"/>
              <w:rPr>
                <w:color w:val="auto"/>
                <w:lang w:val="en-GB" w:eastAsia="ro-RO"/>
              </w:rPr>
            </w:pPr>
            <w:r w:rsidRPr="00667581">
              <w:rPr>
                <w:color w:val="auto"/>
                <w:lang w:val="en-GB" w:eastAsia="ro-RO"/>
              </w:rPr>
              <w:t xml:space="preserve">Time distribution </w:t>
            </w:r>
          </w:p>
        </w:tc>
        <w:tc>
          <w:tcPr>
            <w:tcW w:w="383" w:type="pct"/>
            <w:shd w:val="clear" w:color="auto" w:fill="auto"/>
          </w:tcPr>
          <w:p w:rsidRPr="00667581" w:rsidR="00667581" w:rsidP="00667581" w:rsidRDefault="00667581" w14:paraId="61114BA3" w14:textId="77777777">
            <w:pPr>
              <w:pStyle w:val="Default"/>
              <w:jc w:val="center"/>
              <w:rPr>
                <w:color w:val="auto"/>
                <w:lang w:val="en-GB" w:eastAsia="ro-RO"/>
              </w:rPr>
            </w:pPr>
            <w:r w:rsidRPr="00667581">
              <w:rPr>
                <w:color w:val="auto"/>
                <w:lang w:val="en-GB" w:eastAsia="ro-RO"/>
              </w:rPr>
              <w:t xml:space="preserve">Hours </w:t>
            </w:r>
          </w:p>
        </w:tc>
      </w:tr>
      <w:tr w:rsidRPr="00667581" w:rsidR="00667581" w:rsidTr="00CB52CE" w14:paraId="0A01D4D4" w14:textId="77777777">
        <w:trPr>
          <w:trHeight w:val="225"/>
        </w:trPr>
        <w:tc>
          <w:tcPr>
            <w:tcW w:w="4617" w:type="pct"/>
            <w:gridSpan w:val="5"/>
            <w:shd w:val="clear" w:color="auto" w:fill="auto"/>
          </w:tcPr>
          <w:p w:rsidRPr="00667581" w:rsidR="00667581" w:rsidP="00667581" w:rsidRDefault="00667581" w14:paraId="735B131F" w14:textId="32A65086">
            <w:pPr>
              <w:pStyle w:val="Default"/>
              <w:rPr>
                <w:color w:val="auto"/>
                <w:lang w:val="en-GB" w:eastAsia="ro-RO"/>
              </w:rPr>
            </w:pPr>
            <w:r w:rsidRPr="00667581">
              <w:rPr>
                <w:color w:val="auto"/>
                <w:lang w:val="en-GB" w:eastAsia="ro-RO"/>
              </w:rPr>
              <w:t>Study based on textbook</w:t>
            </w:r>
            <w:r w:rsidR="0026553A">
              <w:rPr>
                <w:color w:val="auto"/>
                <w:lang w:val="en-GB" w:eastAsia="ro-RO"/>
              </w:rPr>
              <w:t>/</w:t>
            </w:r>
            <w:r w:rsidRPr="00667581">
              <w:rPr>
                <w:color w:val="auto"/>
                <w:lang w:val="en-GB" w:eastAsia="ro-RO"/>
              </w:rPr>
              <w:t xml:space="preserve">course </w:t>
            </w:r>
            <w:r w:rsidR="0026553A">
              <w:rPr>
                <w:color w:val="auto"/>
                <w:lang w:val="en-GB" w:eastAsia="ro-RO"/>
              </w:rPr>
              <w:t xml:space="preserve">manual/recommended reading/personal </w:t>
            </w:r>
            <w:r w:rsidRPr="00667581">
              <w:rPr>
                <w:color w:val="auto"/>
                <w:lang w:val="en-GB" w:eastAsia="ro-RO"/>
              </w:rPr>
              <w:t xml:space="preserve">notes </w:t>
            </w:r>
          </w:p>
        </w:tc>
        <w:tc>
          <w:tcPr>
            <w:tcW w:w="383" w:type="pct"/>
            <w:shd w:val="clear" w:color="auto" w:fill="auto"/>
          </w:tcPr>
          <w:p w:rsidRPr="00667581" w:rsidR="00667581" w:rsidP="00667581" w:rsidRDefault="008F127E" w14:paraId="07F98221" w14:textId="4A279306">
            <w:pPr>
              <w:pStyle w:val="Default"/>
              <w:jc w:val="center"/>
              <w:rPr>
                <w:color w:val="auto"/>
                <w:lang w:val="en-GB" w:eastAsia="ro-RO"/>
              </w:rPr>
            </w:pPr>
            <w:r>
              <w:rPr>
                <w:color w:val="auto"/>
                <w:lang w:val="en-GB" w:eastAsia="ro-RO"/>
              </w:rPr>
              <w:t>10</w:t>
            </w:r>
          </w:p>
        </w:tc>
      </w:tr>
      <w:tr w:rsidRPr="00667581" w:rsidR="00667581" w:rsidTr="00CB52CE" w14:paraId="6D8C1422" w14:textId="77777777">
        <w:trPr>
          <w:trHeight w:val="225"/>
        </w:trPr>
        <w:tc>
          <w:tcPr>
            <w:tcW w:w="4617" w:type="pct"/>
            <w:gridSpan w:val="5"/>
            <w:shd w:val="clear" w:color="auto" w:fill="auto"/>
          </w:tcPr>
          <w:p w:rsidRPr="00667581" w:rsidR="00667581" w:rsidP="00667581" w:rsidRDefault="0026553A" w14:paraId="034E7C45" w14:textId="7619FC76">
            <w:pPr>
              <w:pStyle w:val="Default"/>
              <w:rPr>
                <w:color w:val="auto"/>
                <w:lang w:val="en-GB" w:eastAsia="ro-RO"/>
              </w:rPr>
            </w:pPr>
            <w:r>
              <w:rPr>
                <w:color w:val="auto"/>
                <w:lang w:val="en-GB" w:eastAsia="ro-RO"/>
              </w:rPr>
              <w:t>Additional research</w:t>
            </w:r>
            <w:r w:rsidRPr="00667581" w:rsidR="00667581">
              <w:rPr>
                <w:color w:val="auto"/>
                <w:lang w:val="en-GB" w:eastAsia="ro-RO"/>
              </w:rPr>
              <w:t xml:space="preserve"> in the library</w:t>
            </w:r>
            <w:r w:rsidR="00621A11">
              <w:rPr>
                <w:color w:val="auto"/>
                <w:lang w:val="en-GB" w:eastAsia="ro-RO"/>
              </w:rPr>
              <w:t xml:space="preserve">, </w:t>
            </w:r>
            <w:r>
              <w:rPr>
                <w:color w:val="auto"/>
                <w:lang w:val="en-GB" w:eastAsia="ro-RO"/>
              </w:rPr>
              <w:t xml:space="preserve">by </w:t>
            </w:r>
            <w:r w:rsidR="00621A11">
              <w:rPr>
                <w:color w:val="auto"/>
                <w:lang w:val="en-GB" w:eastAsia="ro-RO"/>
              </w:rPr>
              <w:t xml:space="preserve">accessing scientific </w:t>
            </w:r>
            <w:r w:rsidRPr="00667581" w:rsidR="00667581">
              <w:rPr>
                <w:color w:val="auto"/>
                <w:lang w:val="en-GB" w:eastAsia="ro-RO"/>
              </w:rPr>
              <w:t>databases</w:t>
            </w:r>
            <w:r w:rsidR="00621A11">
              <w:rPr>
                <w:color w:val="auto"/>
                <w:lang w:val="en-GB" w:eastAsia="ro-RO"/>
              </w:rPr>
              <w:t>,</w:t>
            </w:r>
            <w:r w:rsidRPr="00667581" w:rsidR="00667581">
              <w:rPr>
                <w:color w:val="auto"/>
                <w:lang w:val="en-GB" w:eastAsia="ro-RO"/>
              </w:rPr>
              <w:t xml:space="preserve"> </w:t>
            </w:r>
            <w:r w:rsidR="00621A11">
              <w:rPr>
                <w:color w:val="auto"/>
                <w:lang w:val="en-GB" w:eastAsia="ro-RO"/>
              </w:rPr>
              <w:t>or</w:t>
            </w:r>
            <w:r>
              <w:rPr>
                <w:color w:val="auto"/>
                <w:lang w:val="en-GB" w:eastAsia="ro-RO"/>
              </w:rPr>
              <w:t xml:space="preserve"> during</w:t>
            </w:r>
            <w:r w:rsidRPr="00667581" w:rsidR="00667581">
              <w:rPr>
                <w:color w:val="auto"/>
                <w:lang w:val="en-GB" w:eastAsia="ro-RO"/>
              </w:rPr>
              <w:t xml:space="preserve"> field </w:t>
            </w:r>
            <w:r>
              <w:rPr>
                <w:color w:val="auto"/>
                <w:lang w:val="en-GB" w:eastAsia="ro-RO"/>
              </w:rPr>
              <w:t>work</w:t>
            </w:r>
          </w:p>
        </w:tc>
        <w:tc>
          <w:tcPr>
            <w:tcW w:w="383" w:type="pct"/>
            <w:shd w:val="clear" w:color="auto" w:fill="auto"/>
          </w:tcPr>
          <w:p w:rsidRPr="00667581" w:rsidR="00667581" w:rsidP="00667581" w:rsidRDefault="008F127E" w14:paraId="75021FD5" w14:textId="1A6FF699">
            <w:pPr>
              <w:pStyle w:val="Default"/>
              <w:jc w:val="center"/>
              <w:rPr>
                <w:color w:val="auto"/>
                <w:lang w:val="en-GB" w:eastAsia="ro-RO"/>
              </w:rPr>
            </w:pPr>
            <w:r>
              <w:rPr>
                <w:color w:val="auto"/>
                <w:lang w:val="en-GB" w:eastAsia="ro-RO"/>
              </w:rPr>
              <w:t>10</w:t>
            </w:r>
          </w:p>
        </w:tc>
      </w:tr>
      <w:tr w:rsidRPr="00667581" w:rsidR="00667581" w:rsidTr="00CB52CE" w14:paraId="7F9D3B20" w14:textId="77777777">
        <w:trPr>
          <w:trHeight w:val="225"/>
        </w:trPr>
        <w:tc>
          <w:tcPr>
            <w:tcW w:w="4617" w:type="pct"/>
            <w:gridSpan w:val="5"/>
            <w:shd w:val="clear" w:color="auto" w:fill="auto"/>
          </w:tcPr>
          <w:p w:rsidRPr="00667581" w:rsidR="00667581" w:rsidP="00667581" w:rsidRDefault="00667581" w14:paraId="31ED4088" w14:textId="7B169707">
            <w:pPr>
              <w:pStyle w:val="Default"/>
              <w:rPr>
                <w:color w:val="auto"/>
                <w:lang w:val="en-GB" w:eastAsia="ro-RO"/>
              </w:rPr>
            </w:pPr>
            <w:r w:rsidRPr="00667581">
              <w:rPr>
                <w:color w:val="auto"/>
                <w:lang w:val="en-GB" w:eastAsia="ro-RO"/>
              </w:rPr>
              <w:t>Prepar</w:t>
            </w:r>
            <w:r w:rsidR="0026553A">
              <w:rPr>
                <w:color w:val="auto"/>
                <w:lang w:val="en-GB" w:eastAsia="ro-RO"/>
              </w:rPr>
              <w:t>ation for</w:t>
            </w:r>
            <w:r w:rsidRPr="00667581">
              <w:rPr>
                <w:color w:val="auto"/>
                <w:lang w:val="en-GB" w:eastAsia="ro-RO"/>
              </w:rPr>
              <w:t xml:space="preserve"> seminars/laborator</w:t>
            </w:r>
            <w:r w:rsidR="0026553A">
              <w:rPr>
                <w:color w:val="auto"/>
                <w:lang w:val="en-GB" w:eastAsia="ro-RO"/>
              </w:rPr>
              <w:t>y classes</w:t>
            </w:r>
            <w:r w:rsidRPr="00667581">
              <w:rPr>
                <w:color w:val="auto"/>
                <w:lang w:val="en-GB" w:eastAsia="ro-RO"/>
              </w:rPr>
              <w:t>, essays, portfolios and reports</w:t>
            </w:r>
          </w:p>
        </w:tc>
        <w:tc>
          <w:tcPr>
            <w:tcW w:w="383" w:type="pct"/>
            <w:shd w:val="clear" w:color="auto" w:fill="auto"/>
          </w:tcPr>
          <w:p w:rsidRPr="00667581" w:rsidR="00667581" w:rsidP="00667581" w:rsidRDefault="008F127E" w14:paraId="75D175B3" w14:textId="386391FB">
            <w:pPr>
              <w:pStyle w:val="Default"/>
              <w:jc w:val="center"/>
              <w:rPr>
                <w:color w:val="auto"/>
                <w:lang w:val="en-GB" w:eastAsia="ro-RO"/>
              </w:rPr>
            </w:pPr>
            <w:r>
              <w:rPr>
                <w:color w:val="auto"/>
                <w:lang w:val="en-GB" w:eastAsia="ro-RO"/>
              </w:rPr>
              <w:t>10</w:t>
            </w:r>
          </w:p>
        </w:tc>
      </w:tr>
      <w:tr w:rsidRPr="00667581" w:rsidR="00667581" w:rsidTr="00CB52CE" w14:paraId="1DD4E4B3" w14:textId="77777777">
        <w:trPr>
          <w:trHeight w:val="225"/>
        </w:trPr>
        <w:tc>
          <w:tcPr>
            <w:tcW w:w="4617" w:type="pct"/>
            <w:gridSpan w:val="5"/>
            <w:shd w:val="clear" w:color="auto" w:fill="auto"/>
          </w:tcPr>
          <w:p w:rsidRPr="00667581" w:rsidR="00667581" w:rsidP="00667581" w:rsidRDefault="00667581" w14:paraId="4DF2386E" w14:textId="77777777">
            <w:pPr>
              <w:pStyle w:val="Default"/>
              <w:rPr>
                <w:color w:val="auto"/>
                <w:lang w:val="en-GB" w:eastAsia="ro-RO"/>
              </w:rPr>
            </w:pPr>
            <w:r w:rsidRPr="00667581">
              <w:rPr>
                <w:color w:val="auto"/>
                <w:lang w:val="en-GB" w:eastAsia="ro-RO"/>
              </w:rPr>
              <w:t>Tutoring</w:t>
            </w:r>
          </w:p>
        </w:tc>
        <w:tc>
          <w:tcPr>
            <w:tcW w:w="383" w:type="pct"/>
            <w:shd w:val="clear" w:color="auto" w:fill="auto"/>
          </w:tcPr>
          <w:p w:rsidRPr="00667581" w:rsidR="00667581" w:rsidP="00667581" w:rsidRDefault="008F127E" w14:paraId="606BACE6" w14:textId="5EE415C9">
            <w:pPr>
              <w:pStyle w:val="Default"/>
              <w:jc w:val="center"/>
              <w:rPr>
                <w:color w:val="auto"/>
                <w:lang w:val="en-GB" w:eastAsia="ro-RO"/>
              </w:rPr>
            </w:pPr>
            <w:r>
              <w:rPr>
                <w:color w:val="auto"/>
                <w:lang w:val="en-GB" w:eastAsia="ro-RO"/>
              </w:rPr>
              <w:t>6</w:t>
            </w:r>
          </w:p>
        </w:tc>
      </w:tr>
      <w:tr w:rsidRPr="00667581" w:rsidR="00667581" w:rsidTr="00CB52CE" w14:paraId="33C095A2" w14:textId="77777777">
        <w:trPr>
          <w:trHeight w:val="225"/>
        </w:trPr>
        <w:tc>
          <w:tcPr>
            <w:tcW w:w="4617" w:type="pct"/>
            <w:gridSpan w:val="5"/>
            <w:shd w:val="clear" w:color="auto" w:fill="auto"/>
          </w:tcPr>
          <w:p w:rsidRPr="00667581" w:rsidR="00667581" w:rsidP="00667581" w:rsidRDefault="00667581" w14:paraId="0B566525" w14:textId="77777777">
            <w:pPr>
              <w:pStyle w:val="Default"/>
              <w:rPr>
                <w:color w:val="auto"/>
                <w:lang w:val="en-GB" w:eastAsia="ro-RO"/>
              </w:rPr>
            </w:pPr>
            <w:r w:rsidRPr="00667581">
              <w:rPr>
                <w:color w:val="auto"/>
                <w:lang w:val="en-GB" w:eastAsia="ro-RO"/>
              </w:rPr>
              <w:t>Assessment (examinations)</w:t>
            </w:r>
          </w:p>
        </w:tc>
        <w:tc>
          <w:tcPr>
            <w:tcW w:w="383" w:type="pct"/>
            <w:shd w:val="clear" w:color="auto" w:fill="auto"/>
          </w:tcPr>
          <w:p w:rsidRPr="00667581" w:rsidR="00667581" w:rsidP="00667581" w:rsidRDefault="008F127E" w14:paraId="0C73062D" w14:textId="6F24A46C">
            <w:pPr>
              <w:pStyle w:val="Default"/>
              <w:jc w:val="center"/>
              <w:rPr>
                <w:color w:val="auto"/>
                <w:lang w:val="en-GB" w:eastAsia="ro-RO"/>
              </w:rPr>
            </w:pPr>
            <w:r>
              <w:rPr>
                <w:color w:val="auto"/>
                <w:lang w:val="en-GB" w:eastAsia="ro-RO"/>
              </w:rPr>
              <w:t>6</w:t>
            </w:r>
          </w:p>
        </w:tc>
      </w:tr>
      <w:tr w:rsidRPr="00667581" w:rsidR="00667581" w:rsidTr="00CB52CE" w14:paraId="342B9739" w14:textId="77777777">
        <w:trPr>
          <w:trHeight w:val="225"/>
        </w:trPr>
        <w:tc>
          <w:tcPr>
            <w:tcW w:w="4617" w:type="pct"/>
            <w:gridSpan w:val="5"/>
            <w:shd w:val="clear" w:color="auto" w:fill="auto"/>
          </w:tcPr>
          <w:p w:rsidRPr="00667581" w:rsidR="00667581" w:rsidP="00667581" w:rsidRDefault="00667581" w14:paraId="7E3944E9" w14:textId="77777777">
            <w:pPr>
              <w:pStyle w:val="Default"/>
              <w:rPr>
                <w:color w:val="auto"/>
                <w:lang w:val="en-GB" w:eastAsia="ro-RO"/>
              </w:rPr>
            </w:pPr>
            <w:r w:rsidRPr="00667581">
              <w:rPr>
                <w:color w:val="auto"/>
                <w:lang w:val="en-GB" w:eastAsia="ro-RO"/>
              </w:rPr>
              <w:t xml:space="preserve">Other activities ................................... </w:t>
            </w:r>
          </w:p>
        </w:tc>
        <w:tc>
          <w:tcPr>
            <w:tcW w:w="383" w:type="pct"/>
            <w:shd w:val="clear" w:color="auto" w:fill="auto"/>
          </w:tcPr>
          <w:p w:rsidRPr="00667581" w:rsidR="00667581" w:rsidP="00667581" w:rsidRDefault="00667581" w14:paraId="76158F69" w14:textId="65E7AF52">
            <w:pPr>
              <w:pStyle w:val="Default"/>
              <w:jc w:val="center"/>
              <w:rPr>
                <w:color w:val="auto"/>
                <w:lang w:val="en-GB" w:eastAsia="ro-RO"/>
              </w:rPr>
            </w:pPr>
          </w:p>
        </w:tc>
      </w:tr>
      <w:tr w:rsidRPr="00667581" w:rsidR="00667581" w:rsidTr="00CB52CE" w14:paraId="6828B0BE" w14:textId="77777777">
        <w:trPr>
          <w:trHeight w:val="225"/>
        </w:trPr>
        <w:tc>
          <w:tcPr>
            <w:tcW w:w="1591" w:type="pct"/>
            <w:shd w:val="clear" w:color="auto" w:fill="auto"/>
          </w:tcPr>
          <w:p w:rsidRPr="00667581" w:rsidR="00667581" w:rsidP="00667581" w:rsidRDefault="00667581" w14:paraId="075524BA" w14:textId="77777777">
            <w:pPr>
              <w:pStyle w:val="Default"/>
              <w:rPr>
                <w:color w:val="auto"/>
                <w:lang w:val="en-GB" w:eastAsia="ro-RO"/>
              </w:rPr>
            </w:pPr>
            <w:r w:rsidRPr="00667581">
              <w:rPr>
                <w:color w:val="auto"/>
                <w:lang w:val="en-GB" w:eastAsia="ro-RO"/>
              </w:rPr>
              <w:t>3.7 Total hours for individual study</w:t>
            </w:r>
          </w:p>
        </w:tc>
        <w:tc>
          <w:tcPr>
            <w:tcW w:w="406" w:type="pct"/>
            <w:shd w:val="clear" w:color="auto" w:fill="auto"/>
          </w:tcPr>
          <w:p w:rsidRPr="00667581" w:rsidR="00667581" w:rsidP="00667581" w:rsidRDefault="008F127E" w14:paraId="686E9DD4" w14:textId="73151944">
            <w:pPr>
              <w:pStyle w:val="Default"/>
              <w:jc w:val="right"/>
              <w:rPr>
                <w:color w:val="auto"/>
                <w:lang w:val="en-GB" w:eastAsia="ro-RO"/>
              </w:rPr>
            </w:pPr>
            <w:r>
              <w:rPr>
                <w:color w:val="auto"/>
                <w:lang w:val="en-GB" w:eastAsia="ro-RO"/>
              </w:rPr>
              <w:t>42</w:t>
            </w:r>
          </w:p>
        </w:tc>
        <w:tc>
          <w:tcPr>
            <w:tcW w:w="3003" w:type="pct"/>
            <w:gridSpan w:val="4"/>
            <w:shd w:val="clear" w:color="auto" w:fill="auto"/>
          </w:tcPr>
          <w:p w:rsidRPr="00667581" w:rsidR="00667581" w:rsidP="00667581" w:rsidRDefault="00667581" w14:paraId="76A9B8EF" w14:textId="77777777">
            <w:pPr>
              <w:spacing w:after="0" w:line="240" w:lineRule="auto"/>
              <w:rPr>
                <w:rFonts w:ascii="Times New Roman" w:hAnsi="Times New Roman"/>
                <w:sz w:val="20"/>
                <w:szCs w:val="20"/>
                <w:lang w:val="en-GB" w:eastAsia="ro-RO"/>
              </w:rPr>
            </w:pPr>
          </w:p>
        </w:tc>
      </w:tr>
      <w:tr w:rsidRPr="00667581" w:rsidR="00667581" w:rsidTr="00CB52CE" w14:paraId="033D2592" w14:textId="77777777">
        <w:trPr>
          <w:trHeight w:val="220"/>
        </w:trPr>
        <w:tc>
          <w:tcPr>
            <w:tcW w:w="1591" w:type="pct"/>
            <w:shd w:val="clear" w:color="auto" w:fill="auto"/>
          </w:tcPr>
          <w:p w:rsidRPr="00667581" w:rsidR="00667581" w:rsidP="00667581" w:rsidRDefault="00667581" w14:paraId="7C11560A" w14:textId="77777777">
            <w:pPr>
              <w:pStyle w:val="Default"/>
              <w:rPr>
                <w:color w:val="auto"/>
                <w:lang w:val="en-GB" w:eastAsia="ro-RO"/>
              </w:rPr>
            </w:pPr>
            <w:r w:rsidRPr="00667581">
              <w:rPr>
                <w:color w:val="auto"/>
                <w:lang w:val="en-GB" w:eastAsia="ro-RO"/>
              </w:rPr>
              <w:t>3.8 Total hours per semester</w:t>
            </w:r>
          </w:p>
        </w:tc>
        <w:tc>
          <w:tcPr>
            <w:tcW w:w="406" w:type="pct"/>
            <w:shd w:val="clear" w:color="auto" w:fill="auto"/>
          </w:tcPr>
          <w:p w:rsidRPr="00667581" w:rsidR="00667581" w:rsidP="00667581" w:rsidRDefault="008F127E" w14:paraId="401EC8DA" w14:textId="757D582B">
            <w:pPr>
              <w:pStyle w:val="Default"/>
              <w:jc w:val="right"/>
              <w:rPr>
                <w:color w:val="auto"/>
                <w:lang w:val="en-GB" w:eastAsia="ro-RO"/>
              </w:rPr>
            </w:pPr>
            <w:r>
              <w:rPr>
                <w:color w:val="auto"/>
                <w:lang w:val="en-GB" w:eastAsia="ro-RO"/>
              </w:rPr>
              <w:t>70</w:t>
            </w:r>
          </w:p>
        </w:tc>
        <w:tc>
          <w:tcPr>
            <w:tcW w:w="3003" w:type="pct"/>
            <w:gridSpan w:val="4"/>
            <w:shd w:val="clear" w:color="auto" w:fill="auto"/>
          </w:tcPr>
          <w:p w:rsidRPr="00667581" w:rsidR="00667581" w:rsidP="00667581" w:rsidRDefault="00667581" w14:paraId="780C198D" w14:textId="77777777">
            <w:pPr>
              <w:spacing w:after="0" w:line="240" w:lineRule="auto"/>
              <w:rPr>
                <w:rFonts w:ascii="Times New Roman" w:hAnsi="Times New Roman"/>
                <w:sz w:val="20"/>
                <w:szCs w:val="20"/>
                <w:lang w:val="en-GB" w:eastAsia="ro-RO"/>
              </w:rPr>
            </w:pPr>
          </w:p>
        </w:tc>
      </w:tr>
      <w:tr w:rsidRPr="00667581" w:rsidR="00667581" w:rsidTr="00CB52CE" w14:paraId="5901675D" w14:textId="77777777">
        <w:trPr>
          <w:trHeight w:val="220"/>
        </w:trPr>
        <w:tc>
          <w:tcPr>
            <w:tcW w:w="1591" w:type="pct"/>
            <w:shd w:val="clear" w:color="auto" w:fill="auto"/>
          </w:tcPr>
          <w:p w:rsidRPr="00667581" w:rsidR="00667581" w:rsidP="00667581" w:rsidRDefault="00667581" w14:paraId="5BD70284" w14:textId="77777777">
            <w:pPr>
              <w:pStyle w:val="Default"/>
              <w:rPr>
                <w:color w:val="auto"/>
                <w:lang w:val="en-GB" w:eastAsia="ro-RO"/>
              </w:rPr>
            </w:pPr>
            <w:r w:rsidRPr="00667581">
              <w:rPr>
                <w:color w:val="auto"/>
                <w:lang w:val="en-GB" w:eastAsia="ro-RO"/>
              </w:rPr>
              <w:t>3.9 Number of credits</w:t>
            </w:r>
          </w:p>
        </w:tc>
        <w:tc>
          <w:tcPr>
            <w:tcW w:w="406" w:type="pct"/>
            <w:shd w:val="clear" w:color="auto" w:fill="auto"/>
          </w:tcPr>
          <w:p w:rsidRPr="00667581" w:rsidR="00667581" w:rsidP="00667581" w:rsidRDefault="008F127E" w14:paraId="62886FCC" w14:textId="64AC6972">
            <w:pPr>
              <w:pStyle w:val="Default"/>
              <w:jc w:val="right"/>
              <w:rPr>
                <w:color w:val="auto"/>
                <w:lang w:val="en-GB" w:eastAsia="ro-RO"/>
              </w:rPr>
            </w:pPr>
            <w:r>
              <w:rPr>
                <w:color w:val="auto"/>
                <w:lang w:val="en-GB" w:eastAsia="ro-RO"/>
              </w:rPr>
              <w:t>3</w:t>
            </w:r>
          </w:p>
        </w:tc>
        <w:tc>
          <w:tcPr>
            <w:tcW w:w="3003" w:type="pct"/>
            <w:gridSpan w:val="4"/>
            <w:shd w:val="clear" w:color="auto" w:fill="auto"/>
          </w:tcPr>
          <w:p w:rsidRPr="00667581" w:rsidR="00667581" w:rsidP="00667581" w:rsidRDefault="00667581" w14:paraId="2735E0E5" w14:textId="77777777">
            <w:pPr>
              <w:spacing w:after="0" w:line="240" w:lineRule="auto"/>
              <w:rPr>
                <w:rFonts w:ascii="Times New Roman" w:hAnsi="Times New Roman"/>
                <w:sz w:val="20"/>
                <w:szCs w:val="20"/>
                <w:lang w:val="en-GB" w:eastAsia="ro-RO"/>
              </w:rPr>
            </w:pPr>
          </w:p>
        </w:tc>
      </w:tr>
    </w:tbl>
    <w:p w:rsidRPr="00667581" w:rsidR="00667581" w:rsidP="00667581" w:rsidRDefault="00667581" w14:paraId="25E74124" w14:textId="77777777">
      <w:pPr>
        <w:pStyle w:val="CM7"/>
        <w:rPr>
          <w:color w:val="auto"/>
          <w:sz w:val="20"/>
          <w:lang w:val="en-GB"/>
        </w:rPr>
      </w:pPr>
    </w:p>
    <w:p w:rsidRPr="00667581" w:rsidR="00667581" w:rsidP="0E855690" w:rsidRDefault="00667581" w14:paraId="1D86123E" w14:textId="1F85C4A7">
      <w:pPr>
        <w:pStyle w:val="Heading1"/>
        <w:spacing w:before="0" w:line="240" w:lineRule="auto"/>
        <w:rPr>
          <w:rFonts w:ascii="Times New Roman" w:hAnsi="Times New Roman"/>
          <w:color w:val="auto"/>
          <w:sz w:val="20"/>
          <w:szCs w:val="20"/>
          <w:lang w:val="en-GB"/>
        </w:rPr>
      </w:pPr>
      <w:r w:rsidRPr="0E855690" w:rsidR="00667581">
        <w:rPr>
          <w:rFonts w:ascii="Times New Roman" w:hAnsi="Times New Roman"/>
          <w:color w:val="auto"/>
          <w:sz w:val="20"/>
          <w:szCs w:val="20"/>
          <w:lang w:val="en-GB"/>
        </w:rPr>
        <w:t>4. Pre</w:t>
      </w:r>
      <w:r w:rsidRPr="0E855690" w:rsidR="00D91E7F">
        <w:rPr>
          <w:rFonts w:ascii="Times New Roman" w:hAnsi="Times New Roman"/>
          <w:color w:val="auto"/>
          <w:sz w:val="20"/>
          <w:szCs w:val="20"/>
          <w:lang w:val="en-GB"/>
        </w:rPr>
        <w:t>requisites</w:t>
      </w:r>
      <w:r w:rsidRPr="0E855690" w:rsidR="00667581">
        <w:rPr>
          <w:rFonts w:ascii="Times New Roman" w:hAnsi="Times New Roman"/>
          <w:color w:val="auto"/>
          <w:sz w:val="20"/>
          <w:szCs w:val="20"/>
          <w:lang w:val="en-GB"/>
        </w:rPr>
        <w:t xml:space="preserve"> (if necessary)</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258"/>
        <w:gridCol w:w="7654"/>
      </w:tblGrid>
      <w:tr w:rsidRPr="00667581" w:rsidR="00667581" w:rsidTr="00CB52CE" w14:paraId="5E82D281" w14:textId="77777777">
        <w:trPr>
          <w:trHeight w:val="250"/>
        </w:trPr>
        <w:tc>
          <w:tcPr>
            <w:tcW w:w="1139" w:type="pct"/>
            <w:shd w:val="clear" w:color="auto" w:fill="auto"/>
          </w:tcPr>
          <w:p w:rsidRPr="00667581" w:rsidR="00667581" w:rsidP="00667581" w:rsidRDefault="00667581" w14:paraId="3B769496" w14:textId="77777777">
            <w:pPr>
              <w:pStyle w:val="Default"/>
              <w:rPr>
                <w:color w:val="auto"/>
                <w:lang w:val="en-GB" w:eastAsia="ro-RO"/>
              </w:rPr>
            </w:pPr>
            <w:r w:rsidRPr="00667581">
              <w:rPr>
                <w:color w:val="auto"/>
                <w:lang w:val="en-GB" w:eastAsia="ro-RO"/>
              </w:rPr>
              <w:t xml:space="preserve">4.1 Curriculum </w:t>
            </w:r>
          </w:p>
        </w:tc>
        <w:tc>
          <w:tcPr>
            <w:tcW w:w="3861" w:type="pct"/>
            <w:shd w:val="clear" w:color="auto" w:fill="auto"/>
          </w:tcPr>
          <w:p w:rsidRPr="00667581" w:rsidR="00667581" w:rsidP="00667581" w:rsidRDefault="00667581" w14:paraId="4F2F23F2" w14:textId="77777777">
            <w:pPr>
              <w:pStyle w:val="Default"/>
              <w:rPr>
                <w:color w:val="auto"/>
                <w:lang w:val="en-GB" w:eastAsia="ro-RO"/>
              </w:rPr>
            </w:pPr>
          </w:p>
        </w:tc>
      </w:tr>
      <w:tr w:rsidRPr="00667581" w:rsidR="00667581" w:rsidTr="00CB52CE" w14:paraId="6913C549" w14:textId="77777777">
        <w:trPr>
          <w:trHeight w:val="225"/>
        </w:trPr>
        <w:tc>
          <w:tcPr>
            <w:tcW w:w="1139" w:type="pct"/>
            <w:shd w:val="clear" w:color="auto" w:fill="auto"/>
          </w:tcPr>
          <w:p w:rsidRPr="00667581" w:rsidR="00667581" w:rsidP="00667581" w:rsidRDefault="00667581" w14:paraId="5BD285AA" w14:textId="77777777">
            <w:pPr>
              <w:pStyle w:val="Default"/>
              <w:rPr>
                <w:color w:val="auto"/>
                <w:lang w:val="en-GB" w:eastAsia="ro-RO"/>
              </w:rPr>
            </w:pPr>
            <w:r w:rsidRPr="00667581">
              <w:rPr>
                <w:color w:val="auto"/>
                <w:lang w:val="en-GB" w:eastAsia="ro-RO"/>
              </w:rPr>
              <w:t xml:space="preserve">4.2 Skills </w:t>
            </w:r>
          </w:p>
        </w:tc>
        <w:tc>
          <w:tcPr>
            <w:tcW w:w="3861" w:type="pct"/>
            <w:shd w:val="clear" w:color="auto" w:fill="auto"/>
          </w:tcPr>
          <w:p w:rsidRPr="00667581" w:rsidR="00667581" w:rsidP="00667581" w:rsidRDefault="00667581" w14:paraId="365EACB1" w14:textId="77777777">
            <w:pPr>
              <w:spacing w:after="0" w:line="240" w:lineRule="auto"/>
              <w:rPr>
                <w:rFonts w:ascii="Times New Roman" w:hAnsi="Times New Roman"/>
                <w:sz w:val="20"/>
                <w:szCs w:val="20"/>
                <w:lang w:val="en-GB" w:eastAsia="ro-RO"/>
              </w:rPr>
            </w:pPr>
          </w:p>
        </w:tc>
      </w:tr>
    </w:tbl>
    <w:p w:rsidRPr="00667581" w:rsidR="00667581" w:rsidP="00667581" w:rsidRDefault="00667581" w14:paraId="36846A32" w14:textId="77777777">
      <w:pPr>
        <w:spacing w:after="0" w:line="240" w:lineRule="auto"/>
        <w:rPr>
          <w:rFonts w:ascii="Times New Roman" w:hAnsi="Times New Roman"/>
          <w:sz w:val="20"/>
          <w:szCs w:val="20"/>
          <w:lang w:val="en-GB"/>
        </w:rPr>
      </w:pPr>
    </w:p>
    <w:p w:rsidRPr="00667581" w:rsidR="00667581" w:rsidP="0E855690" w:rsidRDefault="00667581" w14:paraId="1B4D1A76" w14:textId="7923AF32">
      <w:pPr>
        <w:pStyle w:val="Heading1"/>
        <w:spacing w:before="0" w:after="0" w:line="240" w:lineRule="auto"/>
        <w:rPr>
          <w:rFonts w:ascii="Times New Roman" w:hAnsi="Times New Roman" w:eastAsia="Lucida Sans Unicode"/>
          <w:color w:val="auto"/>
          <w:sz w:val="20"/>
          <w:szCs w:val="20"/>
          <w:lang w:val="en-GB"/>
        </w:rPr>
      </w:pPr>
      <w:r w:rsidRPr="0E855690" w:rsidR="00667581">
        <w:rPr>
          <w:rFonts w:ascii="Times New Roman" w:hAnsi="Times New Roman" w:eastAsia="Lucida Sans Unicode"/>
          <w:color w:val="auto"/>
          <w:sz w:val="20"/>
          <w:szCs w:val="20"/>
          <w:lang w:val="en-GB"/>
        </w:rPr>
        <w:t>5. Conditions (if necessary)</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258"/>
        <w:gridCol w:w="7654"/>
      </w:tblGrid>
      <w:tr w:rsidRPr="00667581" w:rsidR="00667581" w:rsidTr="00CB52CE" w14:paraId="1163389F" w14:textId="77777777">
        <w:trPr>
          <w:trHeight w:val="440"/>
        </w:trPr>
        <w:tc>
          <w:tcPr>
            <w:tcW w:w="1139" w:type="pct"/>
            <w:shd w:val="clear" w:color="auto" w:fill="auto"/>
          </w:tcPr>
          <w:p w:rsidRPr="00667581" w:rsidR="00667581" w:rsidP="00667581" w:rsidRDefault="00667581" w14:paraId="77FCEC8B" w14:textId="6B9F07C2">
            <w:pPr>
              <w:pStyle w:val="Default"/>
              <w:rPr>
                <w:color w:val="auto"/>
                <w:lang w:val="en-GB" w:eastAsia="ro-RO"/>
              </w:rPr>
            </w:pPr>
            <w:r w:rsidRPr="00667581">
              <w:rPr>
                <w:color w:val="auto"/>
                <w:lang w:val="en-GB" w:eastAsia="ro-RO"/>
              </w:rPr>
              <w:t xml:space="preserve">5.1. For </w:t>
            </w:r>
            <w:r w:rsidR="000045DA">
              <w:rPr>
                <w:color w:val="auto"/>
                <w:lang w:val="en-GB" w:eastAsia="ro-RO"/>
              </w:rPr>
              <w:t>deliver</w:t>
            </w:r>
            <w:r w:rsidR="00D91E7F">
              <w:rPr>
                <w:color w:val="auto"/>
                <w:lang w:val="en-GB" w:eastAsia="ro-RO"/>
              </w:rPr>
              <w:t>ing lectures</w:t>
            </w:r>
          </w:p>
        </w:tc>
        <w:tc>
          <w:tcPr>
            <w:tcW w:w="3861" w:type="pct"/>
            <w:shd w:val="clear" w:color="auto" w:fill="auto"/>
          </w:tcPr>
          <w:p w:rsidRPr="00667581" w:rsidR="00667581" w:rsidP="00667581" w:rsidRDefault="00667581" w14:paraId="01D632B0" w14:textId="307F9B4F">
            <w:pPr>
              <w:pStyle w:val="ListParagraph"/>
              <w:numPr>
                <w:ilvl w:val="0"/>
                <w:numId w:val="12"/>
              </w:numPr>
              <w:spacing w:after="0" w:line="240" w:lineRule="auto"/>
              <w:rPr>
                <w:rFonts w:ascii="Times New Roman" w:hAnsi="Times New Roman"/>
                <w:sz w:val="20"/>
                <w:szCs w:val="20"/>
                <w:lang w:eastAsia="ro-RO"/>
              </w:rPr>
            </w:pPr>
          </w:p>
        </w:tc>
      </w:tr>
      <w:tr w:rsidRPr="00667581" w:rsidR="00667581" w:rsidTr="00CB52CE" w14:paraId="0E3423BD" w14:textId="77777777">
        <w:trPr>
          <w:trHeight w:val="478"/>
        </w:trPr>
        <w:tc>
          <w:tcPr>
            <w:tcW w:w="1139" w:type="pct"/>
            <w:shd w:val="clear" w:color="auto" w:fill="auto"/>
          </w:tcPr>
          <w:p w:rsidRPr="00667581" w:rsidR="00667581" w:rsidP="00667581" w:rsidRDefault="00667581" w14:paraId="267FE576" w14:textId="089AFB77">
            <w:pPr>
              <w:pStyle w:val="Default"/>
              <w:rPr>
                <w:color w:val="auto"/>
                <w:lang w:val="en-GB" w:eastAsia="ro-RO"/>
              </w:rPr>
            </w:pPr>
            <w:r w:rsidRPr="00667581">
              <w:rPr>
                <w:color w:val="auto"/>
                <w:lang w:val="en-GB" w:eastAsia="ro-RO"/>
              </w:rPr>
              <w:t xml:space="preserve">5.2. For </w:t>
            </w:r>
            <w:r w:rsidR="000045DA">
              <w:rPr>
                <w:color w:val="auto"/>
                <w:lang w:val="en-GB" w:eastAsia="ro-RO"/>
              </w:rPr>
              <w:t>teaching seminars</w:t>
            </w:r>
            <w:r w:rsidRPr="00667581">
              <w:rPr>
                <w:color w:val="auto"/>
                <w:lang w:val="en-GB" w:eastAsia="ro-RO"/>
              </w:rPr>
              <w:t xml:space="preserve">/laboratory </w:t>
            </w:r>
            <w:r w:rsidR="000045DA">
              <w:rPr>
                <w:color w:val="auto"/>
                <w:lang w:val="en-GB" w:eastAsia="ro-RO"/>
              </w:rPr>
              <w:t>classes</w:t>
            </w:r>
          </w:p>
        </w:tc>
        <w:tc>
          <w:tcPr>
            <w:tcW w:w="3861" w:type="pct"/>
            <w:shd w:val="clear" w:color="auto" w:fill="auto"/>
          </w:tcPr>
          <w:p w:rsidRPr="00667581" w:rsidR="00667581" w:rsidP="00667581" w:rsidRDefault="008F127E" w14:paraId="5A551C86" w14:textId="3EAFF3C8">
            <w:pPr>
              <w:pStyle w:val="Default"/>
              <w:numPr>
                <w:ilvl w:val="0"/>
                <w:numId w:val="13"/>
              </w:numPr>
              <w:tabs>
                <w:tab w:val="clear" w:pos="0"/>
                <w:tab w:val="num" w:pos="347"/>
              </w:tabs>
              <w:ind w:left="347" w:hanging="347"/>
              <w:rPr>
                <w:color w:val="auto"/>
                <w:lang w:val="en-GB" w:eastAsia="ro-RO"/>
              </w:rPr>
            </w:pPr>
            <w:r>
              <w:rPr>
                <w:rFonts w:eastAsia="Times New Roman"/>
              </w:rPr>
              <w:t>Multimedia classroom / laboratory, audio amplification system, photocopies, electronic materials, projector, copy machine, laptop.</w:t>
            </w:r>
          </w:p>
        </w:tc>
      </w:tr>
    </w:tbl>
    <w:p w:rsidRPr="00667581" w:rsidR="00667581" w:rsidP="00667581" w:rsidRDefault="00667581" w14:paraId="014BC216" w14:textId="77777777">
      <w:pPr>
        <w:pStyle w:val="Default"/>
        <w:rPr>
          <w:color w:val="auto"/>
          <w:lang w:val="en-GB"/>
        </w:rPr>
      </w:pPr>
    </w:p>
    <w:p w:rsidRPr="004939D0" w:rsidR="00667581" w:rsidP="004939D0" w:rsidRDefault="00667581" w14:paraId="7F333123" w14:textId="141203BF">
      <w:pPr>
        <w:pStyle w:val="Heading1"/>
        <w:spacing w:before="0" w:line="240" w:lineRule="auto"/>
        <w:rPr>
          <w:rFonts w:ascii="Times New Roman" w:hAnsi="Times New Roman"/>
          <w:color w:val="auto"/>
          <w:sz w:val="20"/>
          <w:szCs w:val="20"/>
        </w:rPr>
      </w:pPr>
      <w:r w:rsidRPr="00667581">
        <w:rPr>
          <w:rFonts w:ascii="Times New Roman" w:hAnsi="Times New Roman"/>
          <w:color w:val="auto"/>
          <w:sz w:val="20"/>
          <w:szCs w:val="20"/>
        </w:rPr>
        <w:t xml:space="preserve">6. Acquired specific competences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816"/>
        <w:gridCol w:w="8096"/>
      </w:tblGrid>
      <w:tr w:rsidRPr="00667581" w:rsidR="00667581" w:rsidTr="261C0C9B" w14:paraId="52AF0D57" w14:textId="77777777">
        <w:trPr>
          <w:trHeight w:val="1540"/>
        </w:trPr>
        <w:tc>
          <w:tcPr>
            <w:tcW w:w="916" w:type="pct"/>
            <w:shd w:val="clear" w:color="auto" w:fill="auto"/>
          </w:tcPr>
          <w:p w:rsidRPr="00667581" w:rsidR="00667581" w:rsidP="00667581" w:rsidRDefault="00667581" w14:paraId="69F0FE21" w14:textId="77777777">
            <w:pPr>
              <w:pStyle w:val="Default"/>
              <w:ind w:right="113"/>
              <w:rPr>
                <w:color w:val="auto"/>
                <w:lang w:val="en-GB" w:eastAsia="ro-RO"/>
              </w:rPr>
            </w:pPr>
            <w:r w:rsidRPr="00667581">
              <w:rPr>
                <w:color w:val="auto"/>
                <w:lang w:val="en-GB" w:eastAsia="ro-RO"/>
              </w:rPr>
              <w:t>Professional competences</w:t>
            </w:r>
          </w:p>
          <w:p w:rsidRPr="00667581" w:rsidR="00667581" w:rsidP="00667581" w:rsidRDefault="00667581" w14:paraId="5D521FEA" w14:textId="77777777">
            <w:pPr>
              <w:pStyle w:val="Default"/>
              <w:ind w:left="113" w:right="113"/>
              <w:rPr>
                <w:color w:val="auto"/>
                <w:lang w:val="en-GB" w:eastAsia="ro-RO"/>
              </w:rPr>
            </w:pPr>
          </w:p>
          <w:p w:rsidRPr="00667581" w:rsidR="00667581" w:rsidP="00667581" w:rsidRDefault="00667581" w14:paraId="329F2B60" w14:textId="77777777">
            <w:pPr>
              <w:pStyle w:val="Default"/>
              <w:ind w:left="113" w:right="113"/>
              <w:rPr>
                <w:color w:val="auto"/>
                <w:lang w:val="en-GB" w:eastAsia="ro-RO"/>
              </w:rPr>
            </w:pPr>
          </w:p>
          <w:p w:rsidRPr="00667581" w:rsidR="00667581" w:rsidP="00667581" w:rsidRDefault="00667581" w14:paraId="1F4FD3C6" w14:textId="77777777">
            <w:pPr>
              <w:pStyle w:val="Default"/>
              <w:ind w:left="113" w:right="113"/>
              <w:rPr>
                <w:color w:val="auto"/>
                <w:lang w:val="en-GB" w:eastAsia="ro-RO"/>
              </w:rPr>
            </w:pPr>
          </w:p>
        </w:tc>
        <w:tc>
          <w:tcPr>
            <w:tcW w:w="4084" w:type="pct"/>
            <w:shd w:val="clear" w:color="auto" w:fill="auto"/>
          </w:tcPr>
          <w:p w:rsidRPr="00FC3078" w:rsidR="00FC3078" w:rsidP="00FC3078" w:rsidRDefault="00FC3078" w14:paraId="528A6E80" w14:textId="60AC8A88">
            <w:pPr>
              <w:pStyle w:val="NormalWeb"/>
              <w:spacing w:before="0" w:beforeAutospacing="0" w:after="0" w:afterAutospacing="0"/>
              <w:contextualSpacing/>
              <w:jc w:val="both"/>
              <w:rPr>
                <w:color w:val="000000"/>
                <w:sz w:val="20"/>
                <w:szCs w:val="20"/>
              </w:rPr>
            </w:pPr>
            <w:r w:rsidRPr="00FC3078">
              <w:rPr>
                <w:color w:val="000000"/>
                <w:sz w:val="20"/>
                <w:szCs w:val="20"/>
              </w:rPr>
              <w:t xml:space="preserve">C1 1 </w:t>
            </w:r>
            <w:r w:rsidR="00B141DD">
              <w:rPr>
                <w:color w:val="000000"/>
                <w:sz w:val="20"/>
                <w:szCs w:val="20"/>
              </w:rPr>
              <w:t>Identifying</w:t>
            </w:r>
            <w:r w:rsidRPr="00FC3078">
              <w:rPr>
                <w:color w:val="000000"/>
                <w:sz w:val="20"/>
                <w:szCs w:val="20"/>
              </w:rPr>
              <w:t xml:space="preserve"> and understanding the sociocultural contexts and roles, the verbal and written communication conventions </w:t>
            </w:r>
            <w:r w:rsidR="004A70F2">
              <w:rPr>
                <w:color w:val="000000"/>
                <w:sz w:val="20"/>
                <w:szCs w:val="20"/>
              </w:rPr>
              <w:t>specific to</w:t>
            </w:r>
            <w:r w:rsidRPr="00FC3078">
              <w:rPr>
                <w:color w:val="000000"/>
                <w:sz w:val="20"/>
                <w:szCs w:val="20"/>
              </w:rPr>
              <w:t xml:space="preserve"> the foreign language</w:t>
            </w:r>
            <w:r w:rsidR="004A70F2">
              <w:rPr>
                <w:color w:val="000000"/>
                <w:sz w:val="20"/>
                <w:szCs w:val="20"/>
              </w:rPr>
              <w:t>,</w:t>
            </w:r>
            <w:r w:rsidRPr="00FC3078">
              <w:rPr>
                <w:color w:val="000000"/>
                <w:sz w:val="20"/>
                <w:szCs w:val="20"/>
              </w:rPr>
              <w:t xml:space="preserve"> in terms of reception (reading/listening), production (written/oral) and linguistic strategies. </w:t>
            </w:r>
          </w:p>
          <w:p w:rsidRPr="00FC3078" w:rsidR="00FC3078" w:rsidP="00FC3078" w:rsidRDefault="00FC3078" w14:paraId="23BE08E8" w14:textId="1236D574">
            <w:pPr>
              <w:pStyle w:val="NormalWeb"/>
              <w:spacing w:before="0" w:beforeAutospacing="0" w:after="0" w:afterAutospacing="0"/>
              <w:contextualSpacing/>
              <w:jc w:val="both"/>
              <w:rPr>
                <w:color w:val="000000"/>
                <w:sz w:val="20"/>
                <w:szCs w:val="20"/>
              </w:rPr>
            </w:pPr>
            <w:r w:rsidRPr="00FC3078">
              <w:rPr>
                <w:color w:val="000000"/>
                <w:sz w:val="20"/>
                <w:szCs w:val="20"/>
              </w:rPr>
              <w:t>C1 2</w:t>
            </w:r>
            <w:r w:rsidR="00B141DD">
              <w:rPr>
                <w:color w:val="000000"/>
                <w:sz w:val="20"/>
                <w:szCs w:val="20"/>
              </w:rPr>
              <w:t xml:space="preserve"> Identifying</w:t>
            </w:r>
            <w:r w:rsidRPr="00FC3078">
              <w:rPr>
                <w:color w:val="000000"/>
                <w:sz w:val="20"/>
                <w:szCs w:val="20"/>
              </w:rPr>
              <w:t xml:space="preserve"> and understanding the contexts and roles, as well as the concepts, methods and the discourse/language</w:t>
            </w:r>
            <w:r w:rsidR="004A70F2">
              <w:rPr>
                <w:color w:val="000000"/>
                <w:sz w:val="20"/>
                <w:szCs w:val="20"/>
              </w:rPr>
              <w:t xml:space="preserve"> that are</w:t>
            </w:r>
            <w:r w:rsidRPr="00FC3078">
              <w:rPr>
                <w:color w:val="000000"/>
                <w:sz w:val="20"/>
                <w:szCs w:val="20"/>
              </w:rPr>
              <w:t xml:space="preserve"> specific to the different professional communication contexts within the academic environment, focusing on </w:t>
            </w:r>
            <w:r w:rsidR="004A70F2">
              <w:rPr>
                <w:color w:val="000000"/>
                <w:sz w:val="20"/>
                <w:szCs w:val="20"/>
              </w:rPr>
              <w:t xml:space="preserve">the </w:t>
            </w:r>
            <w:r w:rsidRPr="00FC3078">
              <w:rPr>
                <w:color w:val="000000"/>
                <w:sz w:val="20"/>
                <w:szCs w:val="20"/>
              </w:rPr>
              <w:t xml:space="preserve">rhetorical situation, written and oral communication, the </w:t>
            </w:r>
            <w:r w:rsidRPr="00FC3078">
              <w:rPr>
                <w:color w:val="000000"/>
                <w:sz w:val="20"/>
                <w:szCs w:val="20"/>
              </w:rPr>
              <w:lastRenderedPageBreak/>
              <w:t xml:space="preserve">stages of the writing process, academic writing production from </w:t>
            </w:r>
            <w:r w:rsidR="00B141DD">
              <w:rPr>
                <w:color w:val="000000"/>
                <w:sz w:val="20"/>
                <w:szCs w:val="20"/>
              </w:rPr>
              <w:t xml:space="preserve">within </w:t>
            </w:r>
            <w:r w:rsidRPr="00FC3078">
              <w:rPr>
                <w:color w:val="000000"/>
                <w:sz w:val="20"/>
                <w:szCs w:val="20"/>
              </w:rPr>
              <w:t xml:space="preserve">the field of social sciences/exact sciences/humanities, professional deontology and </w:t>
            </w:r>
            <w:r w:rsidR="004A70F2">
              <w:rPr>
                <w:color w:val="000000"/>
                <w:sz w:val="20"/>
                <w:szCs w:val="20"/>
              </w:rPr>
              <w:t>identifying</w:t>
            </w:r>
            <w:r w:rsidRPr="00FC3078">
              <w:rPr>
                <w:color w:val="000000"/>
                <w:sz w:val="20"/>
                <w:szCs w:val="20"/>
              </w:rPr>
              <w:t xml:space="preserve"> plagiarism.</w:t>
            </w:r>
          </w:p>
          <w:p w:rsidR="00FC3078" w:rsidP="00FC3078" w:rsidRDefault="00FC3078" w14:paraId="643FE420" w14:textId="5CC51398">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 xml:space="preserve">C2 1 Interpreting the relation between an oral or written message and the context it belongs to, identifying argumentative and construction techniques of the scientific message in the foreign language, especially </w:t>
            </w:r>
            <w:r w:rsidR="004A70F2">
              <w:rPr>
                <w:rFonts w:ascii="Times New Roman" w:hAnsi="Times New Roman"/>
                <w:color w:val="000000"/>
                <w:sz w:val="20"/>
                <w:szCs w:val="20"/>
              </w:rPr>
              <w:t>with</w:t>
            </w:r>
            <w:r w:rsidRPr="00FC3078">
              <w:rPr>
                <w:rFonts w:ascii="Times New Roman" w:hAnsi="Times New Roman"/>
                <w:color w:val="000000"/>
                <w:sz w:val="20"/>
                <w:szCs w:val="20"/>
              </w:rPr>
              <w:t xml:space="preserve">in </w:t>
            </w:r>
            <w:r w:rsidR="004A70F2">
              <w:rPr>
                <w:rFonts w:ascii="Times New Roman" w:hAnsi="Times New Roman"/>
                <w:color w:val="000000"/>
                <w:sz w:val="20"/>
                <w:szCs w:val="20"/>
              </w:rPr>
              <w:t xml:space="preserve">the </w:t>
            </w:r>
            <w:r w:rsidRPr="00FC3078">
              <w:rPr>
                <w:rFonts w:ascii="Times New Roman" w:hAnsi="Times New Roman"/>
                <w:color w:val="000000"/>
                <w:sz w:val="20"/>
                <w:szCs w:val="20"/>
              </w:rPr>
              <w:t>academic and</w:t>
            </w:r>
            <w:r w:rsidR="004A70F2">
              <w:rPr>
                <w:rFonts w:ascii="Times New Roman" w:hAnsi="Times New Roman"/>
                <w:color w:val="000000"/>
                <w:sz w:val="20"/>
                <w:szCs w:val="20"/>
              </w:rPr>
              <w:t xml:space="preserve"> the</w:t>
            </w:r>
            <w:r w:rsidRPr="00FC3078">
              <w:rPr>
                <w:rFonts w:ascii="Times New Roman" w:hAnsi="Times New Roman"/>
                <w:color w:val="000000"/>
                <w:sz w:val="20"/>
                <w:szCs w:val="20"/>
              </w:rPr>
              <w:t xml:space="preserve"> professional communication contexts. </w:t>
            </w:r>
          </w:p>
          <w:p w:rsidRPr="00FC3078" w:rsidR="00FC3078" w:rsidP="00FC3078" w:rsidRDefault="00FC3078" w14:paraId="5D78CCC4" w14:textId="128EB5CD">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w:t>
            </w:r>
            <w:r w:rsidR="004A70F2">
              <w:rPr>
                <w:rFonts w:ascii="Times New Roman" w:hAnsi="Times New Roman"/>
                <w:color w:val="000000"/>
                <w:sz w:val="20"/>
                <w:szCs w:val="20"/>
              </w:rPr>
              <w:t>y,</w:t>
            </w:r>
            <w:r w:rsidRPr="00FC3078">
              <w:rPr>
                <w:rFonts w:ascii="Times New Roman" w:hAnsi="Times New Roman"/>
                <w:color w:val="000000"/>
                <w:sz w:val="20"/>
                <w:szCs w:val="20"/>
              </w:rPr>
              <w:t xml:space="preserve"> as well as </w:t>
            </w:r>
            <w:r w:rsidR="004A70F2">
              <w:rPr>
                <w:rFonts w:ascii="Times New Roman" w:hAnsi="Times New Roman"/>
                <w:color w:val="000000"/>
                <w:sz w:val="20"/>
                <w:szCs w:val="20"/>
              </w:rPr>
              <w:t>identifying</w:t>
            </w:r>
            <w:r w:rsidRPr="00FC3078">
              <w:rPr>
                <w:rFonts w:ascii="Times New Roman" w:hAnsi="Times New Roman"/>
                <w:color w:val="000000"/>
                <w:sz w:val="20"/>
                <w:szCs w:val="20"/>
              </w:rPr>
              <w:t xml:space="preserve"> plagiarism. </w:t>
            </w:r>
          </w:p>
          <w:p w:rsidRPr="00FC3078" w:rsidR="00FC3078" w:rsidP="00FC3078" w:rsidRDefault="00FC3078" w14:paraId="7E5457E3" w14:textId="64A4A8A1">
            <w:pPr>
              <w:pStyle w:val="NormalWeb"/>
              <w:spacing w:before="0" w:beforeAutospacing="0" w:after="0" w:afterAutospacing="0"/>
              <w:contextualSpacing/>
              <w:jc w:val="both"/>
              <w:rPr>
                <w:color w:val="000000"/>
                <w:sz w:val="20"/>
                <w:szCs w:val="20"/>
              </w:rPr>
            </w:pPr>
            <w:r w:rsidRPr="00FC3078">
              <w:rPr>
                <w:color w:val="000000"/>
                <w:sz w:val="20"/>
                <w:szCs w:val="20"/>
              </w:rPr>
              <w:t xml:space="preserve">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w:t>
            </w:r>
            <w:r w:rsidR="004A70F2">
              <w:rPr>
                <w:color w:val="000000"/>
                <w:sz w:val="20"/>
                <w:szCs w:val="20"/>
              </w:rPr>
              <w:t>making use of</w:t>
            </w:r>
            <w:r w:rsidRPr="00FC3078">
              <w:rPr>
                <w:color w:val="000000"/>
                <w:sz w:val="20"/>
                <w:szCs w:val="20"/>
              </w:rPr>
              <w:t xml:space="preserve"> techniques to avoid plagiarism (using quotes, summarizing, paraphrasing).</w:t>
            </w:r>
          </w:p>
          <w:p w:rsidRPr="00FC3078" w:rsidR="00FC3078" w:rsidP="00FC3078" w:rsidRDefault="00FC3078" w14:paraId="04BC93C2" w14:textId="1BE605A0">
            <w:pPr>
              <w:pStyle w:val="NormalWeb"/>
              <w:spacing w:before="0" w:beforeAutospacing="0" w:after="0" w:afterAutospacing="0"/>
              <w:contextualSpacing/>
              <w:jc w:val="both"/>
              <w:rPr>
                <w:color w:val="000000"/>
                <w:sz w:val="20"/>
                <w:szCs w:val="20"/>
              </w:rPr>
            </w:pPr>
            <w:r w:rsidRPr="00FC3078">
              <w:rPr>
                <w:color w:val="000000"/>
                <w:sz w:val="20"/>
                <w:szCs w:val="20"/>
              </w:rPr>
              <w:t xml:space="preserve">C4 </w:t>
            </w:r>
            <w:r w:rsidR="00252694">
              <w:rPr>
                <w:color w:val="000000"/>
                <w:sz w:val="20"/>
                <w:szCs w:val="20"/>
              </w:rPr>
              <w:t>1</w:t>
            </w:r>
            <w:r w:rsidRPr="00FC3078">
              <w:rPr>
                <w:color w:val="000000"/>
                <w:sz w:val="20"/>
                <w:szCs w:val="20"/>
              </w:rPr>
              <w:t xml:space="preserve"> Organizing debates, carrying out individual and group project</w:t>
            </w:r>
            <w:r w:rsidR="004A70F2">
              <w:rPr>
                <w:color w:val="000000"/>
                <w:sz w:val="20"/>
                <w:szCs w:val="20"/>
              </w:rPr>
              <w:t>s</w:t>
            </w:r>
            <w:r w:rsidRPr="00FC3078">
              <w:rPr>
                <w:color w:val="000000"/>
                <w:sz w:val="20"/>
                <w:szCs w:val="20"/>
              </w:rPr>
              <w:t xml:space="preserve"> on topics from within the field of study.</w:t>
            </w:r>
          </w:p>
          <w:p w:rsidR="00FC3078" w:rsidP="00FC3078" w:rsidRDefault="00FC3078" w14:paraId="517D295B" w14:textId="6D551716">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 xml:space="preserve">C4 </w:t>
            </w:r>
            <w:r w:rsidR="00252694">
              <w:rPr>
                <w:rFonts w:ascii="Times New Roman" w:hAnsi="Times New Roman"/>
                <w:color w:val="000000"/>
                <w:sz w:val="20"/>
                <w:szCs w:val="20"/>
              </w:rPr>
              <w:t>2</w:t>
            </w:r>
            <w:r w:rsidRPr="00FC3078">
              <w:rPr>
                <w:rFonts w:ascii="Times New Roman" w:hAnsi="Times New Roman"/>
                <w:color w:val="000000"/>
                <w:sz w:val="20"/>
                <w:szCs w:val="20"/>
              </w:rPr>
              <w:t xml:space="preserve">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rsidR="00252694" w:rsidP="00252694" w:rsidRDefault="00252694" w14:paraId="7DBCE6CE" w14:textId="4F1F0808">
            <w:pPr>
              <w:pStyle w:val="NormalWeb"/>
              <w:spacing w:before="0" w:beforeAutospacing="0" w:after="0" w:afterAutospacing="0"/>
              <w:jc w:val="both"/>
              <w:rPr>
                <w:color w:val="000000"/>
                <w:sz w:val="20"/>
                <w:szCs w:val="20"/>
              </w:rPr>
            </w:pPr>
            <w:r w:rsidRPr="00637E07">
              <w:rPr>
                <w:color w:val="000000"/>
                <w:sz w:val="20"/>
                <w:szCs w:val="20"/>
              </w:rPr>
              <w:t xml:space="preserve">C4 </w:t>
            </w:r>
            <w:r>
              <w:rPr>
                <w:color w:val="000000"/>
                <w:sz w:val="20"/>
                <w:szCs w:val="20"/>
              </w:rPr>
              <w:t>3</w:t>
            </w:r>
            <w:r w:rsidRPr="00637E07">
              <w:rPr>
                <w:color w:val="000000"/>
                <w:sz w:val="20"/>
                <w:szCs w:val="20"/>
              </w:rPr>
              <w:t xml:space="preserve"> </w:t>
            </w:r>
            <w:r>
              <w:rPr>
                <w:color w:val="000000"/>
                <w:sz w:val="20"/>
                <w:szCs w:val="20"/>
              </w:rPr>
              <w:t xml:space="preserve">Using the standard criteria </w:t>
            </w:r>
            <w:r w:rsidR="00B141DD">
              <w:rPr>
                <w:color w:val="000000"/>
                <w:sz w:val="20"/>
                <w:szCs w:val="20"/>
              </w:rPr>
              <w:t>acknowledged by</w:t>
            </w:r>
            <w:r>
              <w:rPr>
                <w:color w:val="000000"/>
                <w:sz w:val="20"/>
                <w:szCs w:val="20"/>
              </w:rPr>
              <w:t xml:space="preserve"> the academic/professional community, focusing on the ones practiced by the international scientific publications within the area of social sciences/exact sciences/humanities, with the purpose of evaluating the quality of the academic productions (</w:t>
            </w:r>
            <w:r w:rsidR="004A70F2">
              <w:rPr>
                <w:color w:val="000000"/>
                <w:sz w:val="20"/>
                <w:szCs w:val="20"/>
              </w:rPr>
              <w:t>oral</w:t>
            </w:r>
            <w:r>
              <w:rPr>
                <w:color w:val="000000"/>
                <w:sz w:val="20"/>
                <w:szCs w:val="20"/>
              </w:rPr>
              <w:t xml:space="preserve"> and written) in the foreign language. </w:t>
            </w:r>
          </w:p>
          <w:p w:rsidRPr="00FC3078" w:rsidR="00667581" w:rsidP="00252694" w:rsidRDefault="00252694" w14:paraId="0DB422FD" w14:textId="117E6CF5">
            <w:pPr>
              <w:spacing w:after="0"/>
              <w:contextualSpacing/>
              <w:jc w:val="both"/>
              <w:rPr>
                <w:rFonts w:ascii="Times New Roman" w:hAnsi="Times New Roman"/>
                <w:sz w:val="20"/>
                <w:szCs w:val="20"/>
                <w:lang w:val="en-GB" w:eastAsia="ro-RO"/>
              </w:rPr>
            </w:pPr>
            <w:r>
              <w:rPr>
                <w:rFonts w:ascii="Times New Roman" w:hAnsi="Times New Roman"/>
                <w:color w:val="000000"/>
                <w:sz w:val="20"/>
                <w:szCs w:val="20"/>
              </w:rPr>
              <w:t>C5 Elaborating written papers and original, oral presentations in the foreign language</w:t>
            </w:r>
            <w:r w:rsidR="004A70F2">
              <w:rPr>
                <w:rFonts w:ascii="Times New Roman" w:hAnsi="Times New Roman"/>
                <w:color w:val="000000"/>
                <w:sz w:val="20"/>
                <w:szCs w:val="20"/>
              </w:rPr>
              <w:t>,</w:t>
            </w:r>
            <w:r>
              <w:rPr>
                <w:rFonts w:ascii="Times New Roman" w:hAnsi="Times New Roman"/>
                <w:color w:val="000000"/>
                <w:sz w:val="20"/>
                <w:szCs w:val="20"/>
              </w:rPr>
              <w:t xml:space="preserv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on the basis of the students’ current needs from within their field of study.</w:t>
            </w:r>
          </w:p>
        </w:tc>
      </w:tr>
      <w:tr w:rsidRPr="00667581" w:rsidR="00667581" w:rsidTr="261C0C9B" w14:paraId="75CE33F1" w14:textId="77777777">
        <w:trPr>
          <w:trHeight w:val="1052"/>
        </w:trPr>
        <w:tc>
          <w:tcPr>
            <w:tcW w:w="916" w:type="pct"/>
            <w:shd w:val="clear" w:color="auto" w:fill="auto"/>
          </w:tcPr>
          <w:p w:rsidRPr="00667581" w:rsidR="00667581" w:rsidP="00667581" w:rsidRDefault="00667581" w14:paraId="209F9CBF" w14:textId="77777777">
            <w:pPr>
              <w:pStyle w:val="CM24"/>
              <w:ind w:right="113"/>
              <w:rPr>
                <w:color w:val="auto"/>
                <w:sz w:val="20"/>
                <w:lang w:val="en-GB" w:eastAsia="ro-RO"/>
              </w:rPr>
            </w:pPr>
            <w:r w:rsidRPr="00667581">
              <w:rPr>
                <w:color w:val="auto"/>
                <w:sz w:val="20"/>
                <w:lang w:val="en-GB" w:eastAsia="ro-RO"/>
              </w:rPr>
              <w:lastRenderedPageBreak/>
              <w:t>Transversal competences</w:t>
            </w:r>
          </w:p>
        </w:tc>
        <w:tc>
          <w:tcPr>
            <w:tcW w:w="4084" w:type="pct"/>
            <w:shd w:val="clear" w:color="auto" w:fill="auto"/>
          </w:tcPr>
          <w:p w:rsidRPr="002C50FD" w:rsidR="002C50FD" w:rsidP="002C50FD" w:rsidRDefault="002C50FD" w14:paraId="4C50DFF9" w14:textId="77777777">
            <w:pPr>
              <w:spacing w:after="0"/>
              <w:contextualSpacing/>
              <w:jc w:val="both"/>
              <w:rPr>
                <w:rFonts w:ascii="Times New Roman" w:hAnsi="Times New Roman"/>
                <w:sz w:val="20"/>
                <w:szCs w:val="20"/>
              </w:rPr>
            </w:pPr>
            <w:r w:rsidRPr="002C50FD">
              <w:rPr>
                <w:rFonts w:ascii="Times New Roman" w:hAnsi="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Pr="002C50FD" w:rsidR="002C50FD" w:rsidP="002C50FD" w:rsidRDefault="002C50FD" w14:paraId="55AD365D" w14:textId="1BE22AE0">
            <w:pPr>
              <w:pStyle w:val="NormalWeb"/>
              <w:spacing w:before="0" w:beforeAutospacing="0" w:after="0" w:afterAutospacing="0"/>
              <w:contextualSpacing/>
              <w:jc w:val="both"/>
              <w:rPr>
                <w:color w:val="000000"/>
                <w:sz w:val="20"/>
                <w:szCs w:val="20"/>
              </w:rPr>
            </w:pPr>
            <w:r w:rsidRPr="002C50FD">
              <w:rPr>
                <w:color w:val="000000"/>
                <w:sz w:val="20"/>
                <w:szCs w:val="20"/>
              </w:rPr>
              <w:t>CT 2 Taking part in carrying out projects, as part of a pair or a team, focusing on becoming familiar with team roles in the academic work</w:t>
            </w:r>
            <w:r w:rsidR="004A70F2">
              <w:rPr>
                <w:color w:val="000000"/>
                <w:sz w:val="20"/>
                <w:szCs w:val="20"/>
              </w:rPr>
              <w:t>ing</w:t>
            </w:r>
            <w:r w:rsidRPr="002C50FD">
              <w:rPr>
                <w:color w:val="000000"/>
                <w:sz w:val="20"/>
                <w:szCs w:val="20"/>
              </w:rPr>
              <w:t xml:space="preserve"> environment; the projects can take the form of presentations (conference presentations) on a topic specific to the field of study. </w:t>
            </w:r>
          </w:p>
          <w:p w:rsidRPr="002C50FD" w:rsidR="002C50FD" w:rsidP="002C50FD" w:rsidRDefault="002C50FD" w14:paraId="710B5EA1" w14:textId="5CC1F1BB">
            <w:pPr>
              <w:spacing w:after="0"/>
              <w:contextualSpacing/>
              <w:jc w:val="both"/>
              <w:rPr>
                <w:rFonts w:ascii="Times New Roman" w:hAnsi="Times New Roman"/>
                <w:color w:val="000000"/>
                <w:sz w:val="20"/>
                <w:szCs w:val="20"/>
              </w:rPr>
            </w:pPr>
            <w:r w:rsidRPr="002C50FD">
              <w:rPr>
                <w:rFonts w:ascii="Times New Roman" w:hAnsi="Times New Roman"/>
                <w:color w:val="000000"/>
                <w:sz w:val="20"/>
                <w:szCs w:val="20"/>
              </w:rPr>
              <w:t>CT3</w:t>
            </w:r>
            <w:r>
              <w:rPr>
                <w:rFonts w:ascii="Times New Roman" w:hAnsi="Times New Roman"/>
                <w:color w:val="000000"/>
                <w:sz w:val="20"/>
                <w:szCs w:val="20"/>
              </w:rPr>
              <w:t xml:space="preserve"> </w:t>
            </w:r>
            <w:r w:rsidRPr="002C50FD">
              <w:rPr>
                <w:rFonts w:ascii="Times New Roman" w:hAnsi="Times New Roman"/>
                <w:color w:val="000000"/>
                <w:sz w:val="20"/>
                <w:szCs w:val="20"/>
              </w:rPr>
              <w:t xml:space="preserve">Acknowledging the need for continuous development, focusing on consolidating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w:t>
            </w:r>
            <w:r w:rsidR="001E0C43">
              <w:rPr>
                <w:rFonts w:ascii="Times New Roman" w:hAnsi="Times New Roman"/>
                <w:color w:val="000000"/>
                <w:sz w:val="20"/>
                <w:szCs w:val="20"/>
              </w:rPr>
              <w:t>speed</w:t>
            </w:r>
            <w:r w:rsidRPr="002C50FD">
              <w:rPr>
                <w:rFonts w:ascii="Times New Roman" w:hAnsi="Times New Roman"/>
                <w:color w:val="000000"/>
                <w:sz w:val="20"/>
                <w:szCs w:val="20"/>
              </w:rPr>
              <w:t xml:space="preserve"> reading, reading sheets, taking notes, documentation, cognitive organizers.  </w:t>
            </w:r>
          </w:p>
          <w:p w:rsidRPr="00667581" w:rsidR="00667581" w:rsidP="002C50FD" w:rsidRDefault="1CB3014A" w14:paraId="264D1292" w14:textId="5CF40029">
            <w:pPr>
              <w:pStyle w:val="Default"/>
              <w:contextualSpacing/>
              <w:jc w:val="both"/>
              <w:rPr>
                <w:color w:val="auto"/>
                <w:lang w:val="en-GB" w:eastAsia="ro-RO"/>
              </w:rPr>
            </w:pPr>
            <w:r>
              <w:t xml:space="preserve">CT4 Acknowledging the need for continuous development focusing on using </w:t>
            </w:r>
            <w:r w:rsidR="28FA2164">
              <w:t>ICT</w:t>
            </w:r>
            <w:r>
              <w:t xml:space="preserve"> tools to assist with personal and professional development management, by joining social media and professional networks, that support the development of the communication skills</w:t>
            </w:r>
            <w:r w:rsidR="2B199BED">
              <w:t>,</w:t>
            </w:r>
            <w:r>
              <w:t xml:space="preserve"> specific for the foreign language.</w:t>
            </w:r>
          </w:p>
        </w:tc>
      </w:tr>
    </w:tbl>
    <w:p w:rsidR="00667581" w:rsidP="00667581" w:rsidRDefault="00667581" w14:paraId="02AB9AA4" w14:textId="1763692E">
      <w:pPr>
        <w:pStyle w:val="Default"/>
        <w:rPr>
          <w:color w:val="auto"/>
          <w:lang w:val="en-GB"/>
        </w:rPr>
      </w:pPr>
    </w:p>
    <w:p w:rsidRPr="00667581" w:rsidR="00667581" w:rsidP="0E855690" w:rsidRDefault="00667581" w14:paraId="31188E2C" w14:textId="31F62CBC">
      <w:pPr>
        <w:pStyle w:val="Heading1"/>
        <w:spacing w:before="0" w:line="240" w:lineRule="auto"/>
        <w:rPr>
          <w:rFonts w:ascii="Times New Roman" w:hAnsi="Times New Roman"/>
          <w:color w:val="auto"/>
          <w:sz w:val="20"/>
          <w:szCs w:val="20"/>
          <w:lang w:val="en-GB"/>
        </w:rPr>
      </w:pPr>
      <w:r w:rsidRPr="0E855690" w:rsidR="00667581">
        <w:rPr>
          <w:rFonts w:ascii="Times New Roman" w:hAnsi="Times New Roman"/>
          <w:color w:val="auto"/>
          <w:sz w:val="20"/>
          <w:szCs w:val="20"/>
          <w:lang w:val="en-GB"/>
        </w:rPr>
        <w:t>7. Cou</w:t>
      </w:r>
      <w:r w:rsidRPr="0E855690" w:rsidR="00621A11">
        <w:rPr>
          <w:rFonts w:ascii="Times New Roman" w:hAnsi="Times New Roman"/>
          <w:color w:val="auto"/>
          <w:sz w:val="20"/>
          <w:szCs w:val="20"/>
          <w:lang w:val="en-GB"/>
        </w:rPr>
        <w:t>r</w:t>
      </w:r>
      <w:r w:rsidRPr="0E855690" w:rsidR="00667581">
        <w:rPr>
          <w:rFonts w:ascii="Times New Roman" w:hAnsi="Times New Roman"/>
          <w:color w:val="auto"/>
          <w:sz w:val="20"/>
          <w:szCs w:val="20"/>
          <w:lang w:val="en-GB"/>
        </w:rPr>
        <w:t xml:space="preserve">se </w:t>
      </w:r>
      <w:r w:rsidRPr="0E855690" w:rsidR="00692AC1">
        <w:rPr>
          <w:rFonts w:ascii="Times New Roman" w:hAnsi="Times New Roman"/>
          <w:color w:val="auto"/>
          <w:sz w:val="20"/>
          <w:szCs w:val="20"/>
          <w:lang w:val="en-GB"/>
        </w:rPr>
        <w:t>objectives</w:t>
      </w:r>
      <w:r w:rsidRPr="0E855690" w:rsidR="00667581">
        <w:rPr>
          <w:rFonts w:ascii="Times New Roman" w:hAnsi="Times New Roman"/>
          <w:color w:val="auto"/>
          <w:sz w:val="20"/>
          <w:szCs w:val="20"/>
          <w:lang w:val="en-GB"/>
        </w:rPr>
        <w:t xml:space="preserve"> (</w:t>
      </w:r>
      <w:r w:rsidRPr="0E855690" w:rsidR="0070653E">
        <w:rPr>
          <w:rFonts w:ascii="Times New Roman" w:hAnsi="Times New Roman"/>
          <w:color w:val="auto"/>
          <w:sz w:val="20"/>
          <w:szCs w:val="20"/>
          <w:lang w:val="en-GB"/>
        </w:rPr>
        <w:t>derived</w:t>
      </w:r>
      <w:r w:rsidRPr="0E855690" w:rsidR="00667581">
        <w:rPr>
          <w:rFonts w:ascii="Times New Roman" w:hAnsi="Times New Roman"/>
          <w:color w:val="auto"/>
          <w:sz w:val="20"/>
          <w:szCs w:val="20"/>
          <w:lang w:val="en-GB"/>
        </w:rPr>
        <w:t xml:space="preserve"> from the specific competences</w:t>
      </w:r>
      <w:r w:rsidRPr="0E855690" w:rsidR="0070653E">
        <w:rPr>
          <w:rFonts w:ascii="Times New Roman" w:hAnsi="Times New Roman"/>
          <w:color w:val="auto"/>
          <w:sz w:val="20"/>
          <w:szCs w:val="20"/>
          <w:lang w:val="en-GB"/>
        </w:rPr>
        <w:t xml:space="preserve"> </w:t>
      </w:r>
      <w:r w:rsidRPr="0E855690" w:rsidR="0070653E">
        <w:rPr>
          <w:rFonts w:ascii="Times New Roman" w:hAnsi="Times New Roman"/>
          <w:color w:val="auto"/>
          <w:sz w:val="20"/>
          <w:szCs w:val="20"/>
          <w:lang w:val="en-GB"/>
        </w:rPr>
        <w:t>acquired</w:t>
      </w:r>
      <w:r w:rsidRPr="0E855690" w:rsidR="00667581">
        <w:rPr>
          <w:rFonts w:ascii="Times New Roman" w:hAnsi="Times New Roman"/>
          <w:color w:val="auto"/>
          <w:sz w:val="20"/>
          <w:szCs w:val="20"/>
          <w:lang w:val="en-GB"/>
        </w:rPr>
        <w:t xml:space="preserve">)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154"/>
        <w:gridCol w:w="6758"/>
      </w:tblGrid>
      <w:tr w:rsidRPr="00667581" w:rsidR="00667581" w:rsidTr="261C0C9B" w14:paraId="622A7A7E" w14:textId="77777777">
        <w:trPr>
          <w:trHeight w:val="630"/>
        </w:trPr>
        <w:tc>
          <w:tcPr>
            <w:tcW w:w="1591" w:type="pct"/>
            <w:shd w:val="clear" w:color="auto" w:fill="auto"/>
          </w:tcPr>
          <w:p w:rsidRPr="00667581" w:rsidR="00667581" w:rsidP="00667581" w:rsidRDefault="00667581" w14:paraId="161306FE" w14:textId="49CC9C65">
            <w:pPr>
              <w:pStyle w:val="Default"/>
              <w:rPr>
                <w:color w:val="auto"/>
                <w:lang w:val="en-GB" w:eastAsia="ro-RO"/>
              </w:rPr>
            </w:pPr>
            <w:r w:rsidRPr="00667581">
              <w:rPr>
                <w:color w:val="auto"/>
                <w:lang w:val="en-GB" w:eastAsia="ro-RO"/>
              </w:rPr>
              <w:t xml:space="preserve">7.1 </w:t>
            </w:r>
            <w:r w:rsidR="0070653E">
              <w:rPr>
                <w:color w:val="auto"/>
                <w:lang w:val="en-GB" w:eastAsia="ro-RO"/>
              </w:rPr>
              <w:t>G</w:t>
            </w:r>
            <w:r w:rsidRPr="00667581">
              <w:rPr>
                <w:color w:val="auto"/>
                <w:lang w:val="en-GB" w:eastAsia="ro-RO"/>
              </w:rPr>
              <w:t>eneral</w:t>
            </w:r>
            <w:r w:rsidR="00692AC1">
              <w:rPr>
                <w:color w:val="auto"/>
                <w:lang w:val="en-GB" w:eastAsia="ro-RO"/>
              </w:rPr>
              <w:t xml:space="preserve"> objective</w:t>
            </w:r>
            <w:r w:rsidR="0070653E">
              <w:rPr>
                <w:color w:val="auto"/>
                <w:lang w:val="en-GB" w:eastAsia="ro-RO"/>
              </w:rPr>
              <w:t xml:space="preserve"> of </w:t>
            </w:r>
            <w:r w:rsidR="004A70F2">
              <w:rPr>
                <w:color w:val="auto"/>
                <w:lang w:val="en-GB" w:eastAsia="ro-RO"/>
              </w:rPr>
              <w:t xml:space="preserve">the </w:t>
            </w:r>
            <w:r w:rsidR="0070653E">
              <w:rPr>
                <w:color w:val="auto"/>
                <w:lang w:val="en-GB" w:eastAsia="ro-RO"/>
              </w:rPr>
              <w:t>course</w:t>
            </w:r>
          </w:p>
        </w:tc>
        <w:tc>
          <w:tcPr>
            <w:tcW w:w="3409" w:type="pct"/>
            <w:shd w:val="clear" w:color="auto" w:fill="auto"/>
          </w:tcPr>
          <w:p w:rsidRPr="00667581" w:rsidR="00667581" w:rsidP="00667581" w:rsidRDefault="00493BF2" w14:paraId="730000C5" w14:textId="038D3E74">
            <w:pPr>
              <w:pStyle w:val="Default"/>
              <w:numPr>
                <w:ilvl w:val="0"/>
                <w:numId w:val="12"/>
              </w:numPr>
              <w:rPr>
                <w:color w:val="auto"/>
                <w:lang w:val="en-GB" w:eastAsia="ro-RO"/>
              </w:rPr>
            </w:pPr>
            <w:r>
              <w:rPr>
                <w:color w:val="auto"/>
                <w:lang w:val="en-GB" w:eastAsia="ro-RO"/>
              </w:rPr>
              <w:t xml:space="preserve">The students will be able to use the </w:t>
            </w:r>
            <w:r w:rsidRPr="008F127E" w:rsidR="008F127E">
              <w:rPr>
                <w:color w:val="auto"/>
                <w:lang w:val="en-GB" w:eastAsia="ro-RO"/>
              </w:rPr>
              <w:t>Spanish</w:t>
            </w:r>
            <w:r>
              <w:rPr>
                <w:color w:val="auto"/>
                <w:lang w:val="en-GB" w:eastAsia="ro-RO"/>
              </w:rPr>
              <w:t xml:space="preserve"> competently, at </w:t>
            </w:r>
            <w:r w:rsidR="008F127E">
              <w:rPr>
                <w:color w:val="auto"/>
                <w:lang w:val="en-GB" w:eastAsia="ro-RO"/>
              </w:rPr>
              <w:t>least at B1</w:t>
            </w:r>
            <w:r>
              <w:rPr>
                <w:color w:val="auto"/>
                <w:lang w:val="en-GB" w:eastAsia="ro-RO"/>
              </w:rPr>
              <w:t xml:space="preserve"> level, in their academic activity and in their future professional activity. </w:t>
            </w:r>
          </w:p>
        </w:tc>
      </w:tr>
      <w:tr w:rsidRPr="00667581" w:rsidR="00667581" w:rsidTr="261C0C9B" w14:paraId="5AE99599" w14:textId="77777777">
        <w:trPr>
          <w:trHeight w:val="630"/>
        </w:trPr>
        <w:tc>
          <w:tcPr>
            <w:tcW w:w="1591" w:type="pct"/>
            <w:shd w:val="clear" w:color="auto" w:fill="auto"/>
          </w:tcPr>
          <w:p w:rsidRPr="00667581" w:rsidR="00667581" w:rsidP="00667581" w:rsidRDefault="00667581" w14:paraId="12AA0BD1" w14:textId="77777777">
            <w:pPr>
              <w:pStyle w:val="Default"/>
              <w:rPr>
                <w:color w:val="auto"/>
                <w:lang w:val="en-GB" w:eastAsia="ro-RO"/>
              </w:rPr>
            </w:pPr>
            <w:r w:rsidRPr="00667581">
              <w:rPr>
                <w:color w:val="auto"/>
                <w:lang w:val="en-GB" w:eastAsia="ro-RO"/>
              </w:rPr>
              <w:t xml:space="preserve">7.2 Specific objectives </w:t>
            </w:r>
          </w:p>
        </w:tc>
        <w:tc>
          <w:tcPr>
            <w:tcW w:w="3409" w:type="pct"/>
            <w:shd w:val="clear" w:color="auto" w:fill="auto"/>
          </w:tcPr>
          <w:p w:rsidR="00667581" w:rsidP="00493BF2" w:rsidRDefault="00493BF2" w14:paraId="4F510260" w14:textId="336D0E6D">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1. </w:t>
            </w:r>
            <w:r w:rsidRPr="00493BF2">
              <w:rPr>
                <w:rFonts w:ascii="Times New Roman" w:hAnsi="Times New Roman"/>
                <w:sz w:val="20"/>
                <w:szCs w:val="20"/>
                <w:lang w:eastAsia="ro-RO"/>
              </w:rPr>
              <w:t xml:space="preserve">Knowing and understanding thoroughly the contexts and roles, as well as the concepts, methods, the language/discourse specific </w:t>
            </w:r>
            <w:r>
              <w:rPr>
                <w:rFonts w:ascii="Times New Roman" w:hAnsi="Times New Roman"/>
                <w:sz w:val="20"/>
                <w:szCs w:val="20"/>
                <w:lang w:eastAsia="ro-RO"/>
              </w:rPr>
              <w:t>to</w:t>
            </w:r>
            <w:r w:rsidRPr="00493BF2">
              <w:rPr>
                <w:rFonts w:ascii="Times New Roman" w:hAnsi="Times New Roman"/>
                <w:sz w:val="20"/>
                <w:szCs w:val="20"/>
                <w:lang w:eastAsia="ro-RO"/>
              </w:rPr>
              <w:t xml:space="preserve"> the different professional communication contexts in the academic environment in </w:t>
            </w:r>
            <w:r w:rsidR="008F127E">
              <w:rPr>
                <w:rFonts w:ascii="Times New Roman" w:hAnsi="Times New Roman"/>
                <w:sz w:val="20"/>
                <w:szCs w:val="20"/>
                <w:lang w:eastAsia="ro-RO"/>
              </w:rPr>
              <w:t>Spanish</w:t>
            </w:r>
            <w:r w:rsidRPr="00493BF2">
              <w:rPr>
                <w:rFonts w:ascii="Times New Roman" w:hAnsi="Times New Roman"/>
                <w:i/>
                <w:iCs/>
                <w:sz w:val="20"/>
                <w:szCs w:val="20"/>
                <w:lang w:eastAsia="ro-RO"/>
              </w:rPr>
              <w:t>,</w:t>
            </w:r>
            <w:r w:rsidRPr="00493BF2">
              <w:rPr>
                <w:rFonts w:ascii="Times New Roman" w:hAnsi="Times New Roman"/>
                <w:sz w:val="20"/>
                <w:szCs w:val="20"/>
                <w:lang w:eastAsia="ro-RO"/>
              </w:rPr>
              <w:t xml:space="preserve"> focusing on rhetoric, written and oral communication</w:t>
            </w:r>
            <w:r>
              <w:rPr>
                <w:rFonts w:ascii="Times New Roman" w:hAnsi="Times New Roman"/>
                <w:sz w:val="20"/>
                <w:szCs w:val="20"/>
                <w:lang w:eastAsia="ro-RO"/>
              </w:rPr>
              <w:t xml:space="preserve">, the stages of the writing process and the products of academic writing, as well as on professional deontology. </w:t>
            </w:r>
          </w:p>
          <w:p w:rsidR="00C60BDD" w:rsidP="00493BF2" w:rsidRDefault="00C60BDD" w14:paraId="48428357" w14:textId="52289CC6">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2. Using in-depth knowledge to explain and interpret the various types of written communication (types of scientific texts) and oral communication (scientific communications) as well as the conventions that govern the production of scientific texts in </w:t>
            </w:r>
            <w:r w:rsidR="001E1CBC">
              <w:rPr>
                <w:rFonts w:ascii="Times New Roman" w:hAnsi="Times New Roman"/>
                <w:sz w:val="20"/>
                <w:szCs w:val="20"/>
                <w:lang w:eastAsia="ro-RO"/>
              </w:rPr>
              <w:t xml:space="preserve">Spanish </w:t>
            </w:r>
            <w:r>
              <w:rPr>
                <w:rFonts w:ascii="Times New Roman" w:hAnsi="Times New Roman"/>
                <w:sz w:val="20"/>
                <w:szCs w:val="20"/>
                <w:lang w:eastAsia="ro-RO"/>
              </w:rPr>
              <w:t>in the context of BA studies and the extended professional community (both national and international).</w:t>
            </w:r>
          </w:p>
          <w:p w:rsidR="00C60BDD" w:rsidP="00493BF2" w:rsidRDefault="00C60BDD" w14:paraId="41DBC290" w14:textId="3857DFF6">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3. Transferring learning concepts/principles/methods in written text reception and in production, </w:t>
            </w:r>
            <w:r w:rsidR="009619DD">
              <w:rPr>
                <w:rFonts w:ascii="Times New Roman" w:hAnsi="Times New Roman"/>
                <w:sz w:val="20"/>
                <w:szCs w:val="20"/>
                <w:lang w:eastAsia="ro-RO"/>
              </w:rPr>
              <w:t>focusing on</w:t>
            </w:r>
            <w:r>
              <w:rPr>
                <w:rFonts w:ascii="Times New Roman" w:hAnsi="Times New Roman"/>
                <w:sz w:val="20"/>
                <w:szCs w:val="20"/>
                <w:lang w:eastAsia="ro-RO"/>
              </w:rPr>
              <w:t xml:space="preserve"> the stages of the writing process, organizing and developing ideas, text structure and the oral and written communication strategies </w:t>
            </w:r>
            <w:r w:rsidR="009619DD">
              <w:rPr>
                <w:rFonts w:ascii="Times New Roman" w:hAnsi="Times New Roman"/>
                <w:sz w:val="20"/>
                <w:szCs w:val="20"/>
                <w:lang w:eastAsia="ro-RO"/>
              </w:rPr>
              <w:t xml:space="preserve">specific to </w:t>
            </w:r>
            <w:r w:rsidR="001E1CBC">
              <w:rPr>
                <w:rFonts w:ascii="Times New Roman" w:hAnsi="Times New Roman"/>
                <w:sz w:val="20"/>
                <w:szCs w:val="20"/>
                <w:lang w:eastAsia="ro-RO"/>
              </w:rPr>
              <w:t xml:space="preserve">Spanish language, </w:t>
            </w:r>
            <w:r w:rsidR="009619DD">
              <w:rPr>
                <w:rFonts w:ascii="Times New Roman" w:hAnsi="Times New Roman"/>
                <w:sz w:val="20"/>
                <w:szCs w:val="20"/>
                <w:lang w:eastAsia="ro-RO"/>
              </w:rPr>
              <w:t>specialized for the scientific discourse.</w:t>
            </w:r>
          </w:p>
          <w:p w:rsidR="009619DD" w:rsidP="009619DD" w:rsidRDefault="009619DD" w14:paraId="25975AA8" w14:textId="4A4A6280">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4. Using the standard criteria </w:t>
            </w:r>
            <w:r w:rsidR="00B141DD">
              <w:rPr>
                <w:rFonts w:ascii="Times New Roman" w:hAnsi="Times New Roman"/>
                <w:sz w:val="20"/>
                <w:szCs w:val="20"/>
                <w:lang w:eastAsia="ro-RO"/>
              </w:rPr>
              <w:t xml:space="preserve">acknowledged by </w:t>
            </w:r>
            <w:r>
              <w:rPr>
                <w:rFonts w:ascii="Times New Roman" w:hAnsi="Times New Roman"/>
                <w:sz w:val="20"/>
                <w:szCs w:val="20"/>
                <w:lang w:eastAsia="ro-RO"/>
              </w:rPr>
              <w:t xml:space="preserve">the academic/professional community in order to assess the quality of academic productions both oral and written in </w:t>
            </w:r>
            <w:r w:rsidRPr="001E1CBC" w:rsidR="001E1CBC">
              <w:rPr>
                <w:rFonts w:ascii="Times New Roman" w:hAnsi="Times New Roman"/>
                <w:sz w:val="20"/>
                <w:szCs w:val="20"/>
                <w:lang w:eastAsia="ro-RO"/>
              </w:rPr>
              <w:t>Spanish</w:t>
            </w:r>
            <w:r w:rsidR="001E1CBC">
              <w:rPr>
                <w:rFonts w:ascii="Times New Roman" w:hAnsi="Times New Roman"/>
                <w:i/>
                <w:iCs/>
                <w:sz w:val="20"/>
                <w:szCs w:val="20"/>
                <w:lang w:eastAsia="ro-RO"/>
              </w:rPr>
              <w:t xml:space="preserve">. </w:t>
            </w:r>
            <w:r>
              <w:rPr>
                <w:rFonts w:ascii="Times New Roman" w:hAnsi="Times New Roman"/>
                <w:sz w:val="20"/>
                <w:szCs w:val="20"/>
                <w:lang w:eastAsia="ro-RO"/>
              </w:rPr>
              <w:t xml:space="preserve"> </w:t>
            </w:r>
          </w:p>
          <w:p w:rsidRPr="009619DD" w:rsidR="00C60BDD" w:rsidP="009619DD" w:rsidRDefault="009619DD" w14:paraId="0A5DA46B" w14:textId="54E1ED9F">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color w:val="000000"/>
                <w:sz w:val="20"/>
                <w:szCs w:val="20"/>
              </w:rPr>
              <w:t xml:space="preserve">5. </w:t>
            </w:r>
            <w:r w:rsidRPr="009619DD">
              <w:rPr>
                <w:rFonts w:ascii="Times New Roman" w:hAnsi="Times New Roman"/>
                <w:color w:val="000000"/>
                <w:sz w:val="20"/>
                <w:szCs w:val="20"/>
              </w:rPr>
              <w:t>Elaborating written papers and original, oral presentations applying the principles and techniques which have been universally acknowledged within the academic environment, focusing on the main genres from within the specific field of study</w:t>
            </w:r>
            <w:r>
              <w:rPr>
                <w:rFonts w:ascii="Times New Roman" w:hAnsi="Times New Roman"/>
                <w:color w:val="000000"/>
                <w:sz w:val="20"/>
                <w:szCs w:val="20"/>
              </w:rPr>
              <w:t xml:space="preserve">. </w:t>
            </w:r>
          </w:p>
          <w:p w:rsidR="009619DD" w:rsidP="009619DD" w:rsidRDefault="009619DD" w14:paraId="7A65BD9C" w14:textId="552E5402">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rPr>
              <w:t>6. Completing the individual tasks independently/autonomously.</w:t>
            </w:r>
          </w:p>
          <w:p w:rsidRPr="00D0488D" w:rsidR="009619DD" w:rsidP="009619DD" w:rsidRDefault="009619DD" w14:paraId="6D59BC66" w14:textId="064EF16A">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rPr>
              <w:t xml:space="preserve">7. </w:t>
            </w:r>
            <w:r>
              <w:rPr>
                <w:rFonts w:ascii="Times New Roman" w:hAnsi="Times New Roman"/>
                <w:color w:val="000000"/>
                <w:sz w:val="20"/>
                <w:szCs w:val="19"/>
              </w:rPr>
              <w:t>Taking part in carrying out projects, as part of a pair or a team, focusing on becoming familiar with team roles in the academic work</w:t>
            </w:r>
            <w:r w:rsidR="00D0488D">
              <w:rPr>
                <w:rFonts w:ascii="Times New Roman" w:hAnsi="Times New Roman"/>
                <w:color w:val="000000"/>
                <w:sz w:val="20"/>
                <w:szCs w:val="19"/>
              </w:rPr>
              <w:t>ing</w:t>
            </w:r>
            <w:r>
              <w:rPr>
                <w:rFonts w:ascii="Times New Roman" w:hAnsi="Times New Roman"/>
                <w:color w:val="000000"/>
                <w:sz w:val="20"/>
                <w:szCs w:val="19"/>
              </w:rPr>
              <w:t xml:space="preserve"> environment</w:t>
            </w:r>
            <w:r w:rsidR="00D0488D">
              <w:rPr>
                <w:rFonts w:ascii="Times New Roman" w:hAnsi="Times New Roman"/>
                <w:color w:val="000000"/>
                <w:sz w:val="20"/>
                <w:szCs w:val="19"/>
              </w:rPr>
              <w:t>.</w:t>
            </w:r>
          </w:p>
          <w:p w:rsidRPr="009619DD" w:rsidR="00D0488D" w:rsidP="009619DD" w:rsidRDefault="516EA6E0" w14:paraId="1D903664" w14:textId="508DFF89">
            <w:pPr>
              <w:pStyle w:val="ListParagraph"/>
              <w:numPr>
                <w:ilvl w:val="0"/>
                <w:numId w:val="14"/>
              </w:numPr>
              <w:spacing w:after="0" w:line="240" w:lineRule="auto"/>
              <w:jc w:val="both"/>
              <w:rPr>
                <w:rFonts w:ascii="Times New Roman" w:hAnsi="Times New Roman"/>
                <w:sz w:val="20"/>
                <w:szCs w:val="20"/>
                <w:lang w:eastAsia="ro-RO"/>
              </w:rPr>
            </w:pPr>
            <w:r w:rsidRPr="261C0C9B">
              <w:rPr>
                <w:rFonts w:ascii="Times New Roman" w:hAnsi="Times New Roman"/>
                <w:color w:val="000000" w:themeColor="text1"/>
                <w:sz w:val="20"/>
                <w:szCs w:val="20"/>
              </w:rPr>
              <w:t xml:space="preserve">8. Managing the individual learning process, identifying the learning needs, monitoring and reflecting on using the intellectual work tools efficiently together with the traditional learning resources/techniques/strategies and the </w:t>
            </w:r>
            <w:r w:rsidRPr="261C0C9B" w:rsidR="677645CC">
              <w:rPr>
                <w:rFonts w:ascii="Times New Roman" w:hAnsi="Times New Roman"/>
                <w:color w:val="000000" w:themeColor="text1"/>
                <w:sz w:val="20"/>
                <w:szCs w:val="20"/>
              </w:rPr>
              <w:t>ICT</w:t>
            </w:r>
            <w:r w:rsidRPr="261C0C9B">
              <w:rPr>
                <w:rFonts w:ascii="Times New Roman" w:hAnsi="Times New Roman"/>
                <w:color w:val="000000" w:themeColor="text1"/>
                <w:sz w:val="20"/>
                <w:szCs w:val="20"/>
              </w:rPr>
              <w:t xml:space="preserve"> tools. </w:t>
            </w:r>
          </w:p>
          <w:p w:rsidRPr="00667581" w:rsidR="009619DD" w:rsidP="00C60BDD" w:rsidRDefault="009619DD" w14:paraId="63AF6604" w14:textId="47545C16">
            <w:pPr>
              <w:pStyle w:val="ListParagraph"/>
              <w:spacing w:after="0" w:line="240" w:lineRule="auto"/>
              <w:ind w:left="360"/>
              <w:jc w:val="both"/>
              <w:rPr>
                <w:rFonts w:ascii="Times New Roman" w:hAnsi="Times New Roman"/>
                <w:sz w:val="20"/>
                <w:szCs w:val="20"/>
                <w:lang w:eastAsia="ro-RO"/>
              </w:rPr>
            </w:pPr>
          </w:p>
        </w:tc>
      </w:tr>
    </w:tbl>
    <w:p w:rsidRPr="00667581" w:rsidR="00667581" w:rsidP="00667581" w:rsidRDefault="00667581" w14:paraId="4E1CE8DF" w14:textId="77777777">
      <w:pPr>
        <w:spacing w:after="0" w:line="240" w:lineRule="auto"/>
        <w:rPr>
          <w:rFonts w:ascii="Times New Roman" w:hAnsi="Times New Roman"/>
          <w:sz w:val="20"/>
          <w:szCs w:val="20"/>
          <w:lang w:val="en-GB"/>
        </w:rPr>
      </w:pPr>
    </w:p>
    <w:p w:rsidRPr="00667581" w:rsidR="00667581" w:rsidP="0E855690" w:rsidRDefault="00667581" w14:paraId="1C594104" w14:textId="6125C9F3">
      <w:pPr>
        <w:pStyle w:val="Heading1"/>
        <w:spacing w:before="0" w:after="0" w:line="240" w:lineRule="auto"/>
        <w:rPr>
          <w:rFonts w:ascii="Times New Roman" w:hAnsi="Times New Roman" w:eastAsia="Lucida Sans Unicode"/>
          <w:color w:val="auto"/>
          <w:sz w:val="20"/>
          <w:szCs w:val="20"/>
          <w:lang w:val="en-GB"/>
        </w:rPr>
      </w:pPr>
      <w:r w:rsidRPr="0E855690" w:rsidR="00667581">
        <w:rPr>
          <w:rFonts w:ascii="Times New Roman" w:hAnsi="Times New Roman" w:eastAsia="Lucida Sans Unicode"/>
          <w:color w:val="auto"/>
          <w:sz w:val="20"/>
          <w:szCs w:val="20"/>
          <w:lang w:val="en-GB"/>
        </w:rPr>
        <w:t>8. Contents</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5586"/>
        <w:gridCol w:w="2730"/>
        <w:gridCol w:w="1596"/>
      </w:tblGrid>
      <w:tr w:rsidRPr="00667581" w:rsidR="00667581" w:rsidTr="7B842190" w14:paraId="7C15FBB7" w14:textId="77777777">
        <w:trPr>
          <w:cantSplit/>
        </w:trPr>
        <w:tc>
          <w:tcPr>
            <w:tcW w:w="2818" w:type="pct"/>
            <w:shd w:val="clear" w:color="auto" w:fill="auto"/>
            <w:tcMar/>
          </w:tcPr>
          <w:p w:rsidRPr="00667581" w:rsidR="00667581" w:rsidP="00667581" w:rsidRDefault="00667581" w14:paraId="272006EE" w14:textId="77777777">
            <w:pPr>
              <w:pStyle w:val="Default"/>
              <w:rPr>
                <w:b/>
                <w:color w:val="auto"/>
                <w:lang w:val="en-GB" w:eastAsia="ro-RO"/>
              </w:rPr>
            </w:pPr>
            <w:r w:rsidRPr="00667581">
              <w:rPr>
                <w:b/>
                <w:color w:val="auto"/>
                <w:lang w:val="en-GB" w:eastAsia="ro-RO"/>
              </w:rPr>
              <w:t>8.1 Lectures</w:t>
            </w:r>
          </w:p>
        </w:tc>
        <w:tc>
          <w:tcPr>
            <w:tcW w:w="1377" w:type="pct"/>
            <w:shd w:val="clear" w:color="auto" w:fill="auto"/>
            <w:tcMar/>
          </w:tcPr>
          <w:p w:rsidRPr="00667581" w:rsidR="00667581" w:rsidP="00667581" w:rsidRDefault="00667581" w14:paraId="12B68F16" w14:textId="77777777">
            <w:pPr>
              <w:pStyle w:val="Default"/>
              <w:rPr>
                <w:color w:val="auto"/>
                <w:lang w:val="en-GB" w:eastAsia="ro-RO"/>
              </w:rPr>
            </w:pPr>
            <w:r w:rsidRPr="00667581">
              <w:rPr>
                <w:color w:val="auto"/>
                <w:lang w:val="en-GB" w:eastAsia="ro-RO"/>
              </w:rPr>
              <w:t>Teaching methods</w:t>
            </w:r>
          </w:p>
        </w:tc>
        <w:tc>
          <w:tcPr>
            <w:tcW w:w="805" w:type="pct"/>
            <w:shd w:val="clear" w:color="auto" w:fill="auto"/>
            <w:tcMar/>
          </w:tcPr>
          <w:p w:rsidRPr="00667581" w:rsidR="00667581" w:rsidP="00667581" w:rsidRDefault="00667581" w14:paraId="009C026F" w14:textId="77777777">
            <w:pPr>
              <w:pStyle w:val="Default"/>
              <w:rPr>
                <w:color w:val="auto"/>
                <w:lang w:val="en-GB" w:eastAsia="ro-RO"/>
              </w:rPr>
            </w:pPr>
            <w:r w:rsidRPr="00667581">
              <w:rPr>
                <w:color w:val="auto"/>
                <w:lang w:val="en-GB" w:eastAsia="ro-RO"/>
              </w:rPr>
              <w:t>Remarks</w:t>
            </w:r>
          </w:p>
        </w:tc>
      </w:tr>
      <w:tr w:rsidRPr="00667581" w:rsidR="00667581" w:rsidTr="7B842190" w14:paraId="67078451" w14:textId="77777777">
        <w:tc>
          <w:tcPr>
            <w:tcW w:w="5000" w:type="pct"/>
            <w:gridSpan w:val="3"/>
            <w:shd w:val="clear" w:color="auto" w:fill="auto"/>
            <w:tcMar/>
          </w:tcPr>
          <w:p w:rsidRPr="00667581" w:rsidR="00667581" w:rsidP="00667581" w:rsidRDefault="00667581" w14:paraId="46E1FF2F" w14:textId="14279577">
            <w:pPr>
              <w:spacing w:after="0" w:line="240" w:lineRule="auto"/>
              <w:rPr>
                <w:rFonts w:ascii="Times New Roman" w:hAnsi="Times New Roman"/>
                <w:b/>
                <w:bCs/>
                <w:sz w:val="20"/>
                <w:szCs w:val="20"/>
                <w:lang w:val="en-GB" w:eastAsia="ro-RO"/>
              </w:rPr>
            </w:pPr>
            <w:r w:rsidRPr="00667581">
              <w:rPr>
                <w:rFonts w:ascii="Times New Roman" w:hAnsi="Times New Roman"/>
                <w:b/>
                <w:bCs/>
                <w:sz w:val="20"/>
                <w:szCs w:val="20"/>
                <w:lang w:val="en-GB" w:eastAsia="ro-RO"/>
              </w:rPr>
              <w:t>Bibliography</w:t>
            </w:r>
          </w:p>
        </w:tc>
      </w:tr>
      <w:tr w:rsidRPr="00667581" w:rsidR="00667581" w:rsidTr="7B842190" w14:paraId="69410906" w14:textId="77777777">
        <w:trPr>
          <w:cantSplit/>
        </w:trPr>
        <w:tc>
          <w:tcPr>
            <w:tcW w:w="2818" w:type="pct"/>
            <w:shd w:val="clear" w:color="auto" w:fill="auto"/>
            <w:tcMar/>
          </w:tcPr>
          <w:p w:rsidRPr="00667581" w:rsidR="00667581" w:rsidP="00667581" w:rsidRDefault="00667581" w14:paraId="266BF3E4" w14:textId="77777777">
            <w:pPr>
              <w:pStyle w:val="Default"/>
              <w:rPr>
                <w:b/>
                <w:color w:val="auto"/>
                <w:lang w:val="en-GB" w:eastAsia="ro-RO"/>
              </w:rPr>
            </w:pPr>
            <w:r w:rsidRPr="00667581">
              <w:rPr>
                <w:b/>
                <w:color w:val="auto"/>
                <w:lang w:val="en-GB" w:eastAsia="ro-RO"/>
              </w:rPr>
              <w:t>8.2 Seminars</w:t>
            </w:r>
          </w:p>
        </w:tc>
        <w:tc>
          <w:tcPr>
            <w:tcW w:w="1377" w:type="pct"/>
            <w:shd w:val="clear" w:color="auto" w:fill="auto"/>
            <w:tcMar/>
          </w:tcPr>
          <w:p w:rsidRPr="00667581" w:rsidR="00667581" w:rsidP="00667581" w:rsidRDefault="00667581" w14:paraId="16782ADA" w14:textId="77777777">
            <w:pPr>
              <w:pStyle w:val="Default"/>
              <w:rPr>
                <w:color w:val="auto"/>
                <w:lang w:val="en-GB" w:eastAsia="ro-RO"/>
              </w:rPr>
            </w:pPr>
            <w:r w:rsidRPr="00667581">
              <w:rPr>
                <w:color w:val="auto"/>
                <w:lang w:val="en-GB" w:eastAsia="ro-RO"/>
              </w:rPr>
              <w:t>Teaching methods</w:t>
            </w:r>
          </w:p>
        </w:tc>
        <w:tc>
          <w:tcPr>
            <w:tcW w:w="805" w:type="pct"/>
            <w:shd w:val="clear" w:color="auto" w:fill="auto"/>
            <w:tcMar/>
          </w:tcPr>
          <w:p w:rsidRPr="00667581" w:rsidR="00667581" w:rsidP="00667581" w:rsidRDefault="00667581" w14:paraId="1B10A971" w14:textId="77777777">
            <w:pPr>
              <w:pStyle w:val="Default"/>
              <w:rPr>
                <w:color w:val="auto"/>
                <w:lang w:val="en-GB" w:eastAsia="ro-RO"/>
              </w:rPr>
            </w:pPr>
            <w:r w:rsidRPr="00667581">
              <w:rPr>
                <w:color w:val="auto"/>
                <w:lang w:val="en-GB" w:eastAsia="ro-RO"/>
              </w:rPr>
              <w:t>Remarks</w:t>
            </w:r>
          </w:p>
        </w:tc>
      </w:tr>
      <w:tr w:rsidRPr="00667581" w:rsidR="00667581" w:rsidTr="7B842190" w14:paraId="1966782A" w14:textId="77777777">
        <w:trPr>
          <w:cantSplit/>
        </w:trPr>
        <w:tc>
          <w:tcPr>
            <w:tcW w:w="2818" w:type="pct"/>
            <w:shd w:val="clear" w:color="auto" w:fill="auto"/>
            <w:tcMar/>
          </w:tcPr>
          <w:p w:rsidRPr="008910D2" w:rsidR="00667581" w:rsidP="008910D2" w:rsidRDefault="001E1CBC" w14:paraId="7F041520" w14:textId="21A672E1">
            <w:pPr>
              <w:pStyle w:val="ListParagraph"/>
              <w:numPr>
                <w:ilvl w:val="0"/>
                <w:numId w:val="25"/>
              </w:numPr>
              <w:spacing w:after="0" w:line="240" w:lineRule="auto"/>
              <w:rPr>
                <w:rFonts w:ascii="Times New Roman" w:hAnsi="Times New Roman"/>
                <w:sz w:val="20"/>
                <w:szCs w:val="20"/>
                <w:lang w:eastAsia="ro-RO"/>
              </w:rPr>
            </w:pPr>
            <w:r w:rsidRPr="008910D2">
              <w:rPr>
                <w:rFonts w:ascii="Times New Roman" w:hAnsi="Times New Roman"/>
                <w:sz w:val="20"/>
                <w:szCs w:val="20"/>
                <w:lang w:eastAsia="ro-RO"/>
              </w:rPr>
              <w:t>Presentation of the compulsory bibliography, syllabus, working method + the students will take an assessment initial test + division into value groups following the placement test (if applicable).</w:t>
            </w:r>
            <w:r w:rsidRPr="008910D2" w:rsidR="008910D2">
              <w:rPr>
                <w:rFonts w:ascii="Times New Roman" w:hAnsi="Times New Roman"/>
                <w:sz w:val="20"/>
                <w:szCs w:val="20"/>
                <w:lang w:eastAsia="ro-RO"/>
              </w:rPr>
              <w:t xml:space="preserve"> (week 1)</w:t>
            </w:r>
          </w:p>
        </w:tc>
        <w:tc>
          <w:tcPr>
            <w:tcW w:w="1377" w:type="pct"/>
            <w:shd w:val="clear" w:color="auto" w:fill="auto"/>
            <w:tcMar/>
          </w:tcPr>
          <w:p w:rsidRPr="00667581" w:rsidR="00667581" w:rsidP="00667581" w:rsidRDefault="001E1CBC" w14:paraId="5AAB66AF" w14:textId="43DB6604">
            <w:pPr>
              <w:spacing w:after="0" w:line="240" w:lineRule="auto"/>
              <w:rPr>
                <w:rFonts w:ascii="Times New Roman" w:hAnsi="Times New Roman"/>
                <w:sz w:val="20"/>
                <w:szCs w:val="20"/>
                <w:lang w:val="en-GB" w:eastAsia="ro-RO"/>
              </w:rPr>
            </w:pPr>
            <w:r>
              <w:rPr>
                <w:rFonts w:ascii="Times New Roman" w:hAnsi="Times New Roman" w:eastAsia="Times New Roman"/>
                <w:sz w:val="20"/>
                <w:szCs w:val="20"/>
              </w:rPr>
              <w:t>Exposition, placement test</w:t>
            </w:r>
          </w:p>
        </w:tc>
        <w:tc>
          <w:tcPr>
            <w:tcW w:w="805" w:type="pct"/>
            <w:shd w:val="clear" w:color="auto" w:fill="auto"/>
            <w:tcMar/>
          </w:tcPr>
          <w:p w:rsidRPr="00667581" w:rsidR="00667581" w:rsidP="00667581" w:rsidRDefault="001E1CBC" w14:paraId="7C8F1D5D" w14:textId="4404B883">
            <w:pPr>
              <w:pStyle w:val="Default"/>
              <w:rPr>
                <w:color w:val="auto"/>
                <w:lang w:val="en-GB" w:eastAsia="ro-RO"/>
              </w:rPr>
            </w:pPr>
            <w:r>
              <w:rPr>
                <w:color w:val="auto"/>
                <w:lang w:val="en-GB" w:eastAsia="ro-RO"/>
              </w:rPr>
              <w:t>2h</w:t>
            </w:r>
          </w:p>
        </w:tc>
      </w:tr>
      <w:tr w:rsidRPr="00667581" w:rsidR="00667581" w:rsidTr="7B842190" w14:paraId="24E19F31" w14:textId="77777777">
        <w:trPr>
          <w:cantSplit/>
        </w:trPr>
        <w:tc>
          <w:tcPr>
            <w:tcW w:w="2818" w:type="pct"/>
            <w:shd w:val="clear" w:color="auto" w:fill="auto"/>
            <w:tcMar/>
          </w:tcPr>
          <w:p w:rsidRPr="008910D2" w:rsidR="001E1CBC" w:rsidP="008910D2" w:rsidRDefault="001E1CBC" w14:paraId="6A85E744" w14:textId="57D85C3D">
            <w:pPr>
              <w:pStyle w:val="ListParagraph"/>
              <w:widowControl w:val="0"/>
              <w:numPr>
                <w:ilvl w:val="0"/>
                <w:numId w:val="24"/>
              </w:numPr>
              <w:pBdr>
                <w:top w:val="nil"/>
                <w:left w:val="nil"/>
                <w:bottom w:val="nil"/>
                <w:right w:val="nil"/>
                <w:between w:val="nil"/>
              </w:pBdr>
              <w:spacing w:after="0" w:line="240" w:lineRule="auto"/>
              <w:rPr>
                <w:rFonts w:ascii="Times New Roman" w:hAnsi="Times New Roman" w:eastAsia="Times New Roman"/>
                <w:color w:val="000000"/>
                <w:sz w:val="20"/>
                <w:szCs w:val="20"/>
              </w:rPr>
            </w:pPr>
            <w:r w:rsidRPr="008910D2">
              <w:rPr>
                <w:rFonts w:ascii="Times New Roman" w:hAnsi="Times New Roman" w:eastAsia="Times New Roman"/>
                <w:b/>
                <w:sz w:val="20"/>
                <w:szCs w:val="20"/>
              </w:rPr>
              <w:t>The alphabet.</w:t>
            </w:r>
            <w:r w:rsidRPr="008910D2">
              <w:rPr>
                <w:rFonts w:ascii="Times New Roman" w:hAnsi="Times New Roman" w:eastAsia="Times New Roman"/>
                <w:sz w:val="20"/>
                <w:szCs w:val="20"/>
              </w:rPr>
              <w:t xml:space="preserve"> </w:t>
            </w:r>
            <w:r w:rsidRPr="008910D2" w:rsidR="008910D2">
              <w:rPr>
                <w:rFonts w:ascii="Times New Roman" w:hAnsi="Times New Roman" w:eastAsia="Times New Roman"/>
                <w:sz w:val="20"/>
                <w:szCs w:val="20"/>
              </w:rPr>
              <w:t>(week 2)</w:t>
            </w:r>
          </w:p>
          <w:p w:rsidR="001E1CBC" w:rsidP="001E1CBC" w:rsidRDefault="001E1CBC" w14:paraId="2E05FAF0" w14:textId="77777777">
            <w:pPr>
              <w:widowControl w:val="0"/>
              <w:pBdr>
                <w:top w:val="nil"/>
                <w:left w:val="nil"/>
                <w:bottom w:val="nil"/>
                <w:right w:val="nil"/>
                <w:between w:val="nil"/>
              </w:pBdr>
              <w:spacing w:after="0" w:line="240" w:lineRule="auto"/>
              <w:rPr>
                <w:rFonts w:ascii="Times New Roman" w:hAnsi="Times New Roman" w:eastAsia="Times New Roman"/>
                <w:sz w:val="20"/>
                <w:szCs w:val="20"/>
              </w:rPr>
            </w:pPr>
            <w:r>
              <w:rPr>
                <w:rFonts w:ascii="Times New Roman" w:hAnsi="Times New Roman" w:eastAsia="Times New Roman"/>
                <w:sz w:val="20"/>
                <w:szCs w:val="20"/>
              </w:rPr>
              <w:t>The sounds in Spanish.  Intonation. Punctuation marks.</w:t>
            </w:r>
          </w:p>
          <w:p w:rsidR="001E1CBC" w:rsidP="001E1CBC" w:rsidRDefault="001E1CBC" w14:paraId="36789DDB" w14:textId="02759804">
            <w:pPr>
              <w:widowControl w:val="0"/>
              <w:pBdr>
                <w:top w:val="nil"/>
                <w:left w:val="nil"/>
                <w:bottom w:val="nil"/>
                <w:right w:val="nil"/>
                <w:between w:val="nil"/>
              </w:pBdr>
              <w:spacing w:after="0" w:line="240" w:lineRule="auto"/>
              <w:rPr>
                <w:rFonts w:ascii="Times New Roman" w:hAnsi="Times New Roman" w:eastAsia="Times New Roman"/>
                <w:sz w:val="20"/>
                <w:szCs w:val="20"/>
              </w:rPr>
            </w:pPr>
            <w:r>
              <w:rPr>
                <w:rFonts w:ascii="Times New Roman" w:hAnsi="Times New Roman" w:eastAsia="Times New Roman"/>
                <w:sz w:val="20"/>
                <w:szCs w:val="20"/>
              </w:rPr>
              <w:t>Types of greeting</w:t>
            </w:r>
            <w:r w:rsidR="008910D2">
              <w:rPr>
                <w:rFonts w:ascii="Times New Roman" w:hAnsi="Times New Roman" w:eastAsia="Times New Roman"/>
                <w:sz w:val="20"/>
                <w:szCs w:val="20"/>
              </w:rPr>
              <w:t>s</w:t>
            </w:r>
            <w:r>
              <w:rPr>
                <w:rFonts w:ascii="Times New Roman" w:hAnsi="Times New Roman" w:eastAsia="Times New Roman"/>
                <w:sz w:val="20"/>
                <w:szCs w:val="20"/>
              </w:rPr>
              <w:t xml:space="preserve"> (formal and informal).</w:t>
            </w:r>
          </w:p>
          <w:p w:rsidR="001E1CBC" w:rsidP="001E1CBC" w:rsidRDefault="001E1CBC" w14:paraId="4C4CBE23" w14:textId="77777777">
            <w:pPr>
              <w:widowControl w:val="0"/>
              <w:pBdr>
                <w:top w:val="nil"/>
                <w:left w:val="nil"/>
                <w:bottom w:val="nil"/>
                <w:right w:val="nil"/>
                <w:between w:val="nil"/>
              </w:pBdr>
              <w:spacing w:after="0" w:line="240" w:lineRule="auto"/>
              <w:rPr>
                <w:rFonts w:ascii="Times New Roman" w:hAnsi="Times New Roman" w:eastAsia="Times New Roman"/>
                <w:sz w:val="20"/>
                <w:szCs w:val="20"/>
              </w:rPr>
            </w:pPr>
            <w:r>
              <w:rPr>
                <w:rFonts w:ascii="Times New Roman" w:hAnsi="Times New Roman" w:eastAsia="Times New Roman"/>
                <w:sz w:val="20"/>
                <w:szCs w:val="20"/>
              </w:rPr>
              <w:t>Presentation: name, surname, nationality, profession, age.</w:t>
            </w:r>
          </w:p>
          <w:p w:rsidR="001E1CBC" w:rsidP="001E1CBC" w:rsidRDefault="001E1CBC" w14:paraId="37272DEA" w14:textId="77777777">
            <w:pPr>
              <w:widowControl w:val="0"/>
              <w:pBdr>
                <w:top w:val="nil"/>
                <w:left w:val="nil"/>
                <w:bottom w:val="nil"/>
                <w:right w:val="nil"/>
                <w:between w:val="nil"/>
              </w:pBdr>
              <w:spacing w:after="0" w:line="240" w:lineRule="auto"/>
              <w:rPr>
                <w:rFonts w:ascii="Times New Roman" w:hAnsi="Times New Roman" w:eastAsia="Times New Roman"/>
                <w:sz w:val="20"/>
                <w:szCs w:val="20"/>
              </w:rPr>
            </w:pPr>
            <w:r>
              <w:rPr>
                <w:rFonts w:ascii="Times New Roman" w:hAnsi="Times New Roman" w:eastAsia="Times New Roman"/>
                <w:sz w:val="20"/>
                <w:szCs w:val="20"/>
              </w:rPr>
              <w:t>Names of Spanish-speaking countries.</w:t>
            </w:r>
          </w:p>
          <w:p w:rsidRPr="00667581" w:rsidR="00667581" w:rsidP="001E1CBC" w:rsidRDefault="001E1CBC" w14:paraId="0B1CB502" w14:textId="751944BE">
            <w:pPr>
              <w:pStyle w:val="Default"/>
              <w:rPr>
                <w:color w:val="auto"/>
                <w:lang w:val="en-GB" w:eastAsia="ro-RO"/>
              </w:rPr>
            </w:pPr>
            <w:r>
              <w:rPr>
                <w:rFonts w:eastAsia="Times New Roman"/>
              </w:rPr>
              <w:t>Cardinal numeral 1-20.</w:t>
            </w:r>
          </w:p>
        </w:tc>
        <w:tc>
          <w:tcPr>
            <w:tcW w:w="1377" w:type="pct"/>
            <w:shd w:val="clear" w:color="auto" w:fill="auto"/>
            <w:tcMar/>
          </w:tcPr>
          <w:p w:rsidRPr="00667581" w:rsidR="00667581" w:rsidP="00667581" w:rsidRDefault="001E1CBC" w14:paraId="6758C7B8" w14:textId="73FDBCFF">
            <w:pPr>
              <w:spacing w:after="0" w:line="240" w:lineRule="auto"/>
              <w:rPr>
                <w:rFonts w:ascii="Times New Roman" w:hAnsi="Times New Roman"/>
                <w:sz w:val="20"/>
                <w:szCs w:val="20"/>
                <w:lang w:val="en-GB" w:eastAsia="ro-RO"/>
              </w:rPr>
            </w:pPr>
            <w:r w:rsidRPr="001E1CBC">
              <w:rPr>
                <w:rFonts w:ascii="Times New Roman" w:hAnsi="Times New Roman"/>
                <w:sz w:val="20"/>
                <w:szCs w:val="20"/>
                <w:lang w:val="en-GB" w:eastAsia="ro-RO"/>
              </w:rPr>
              <w:t xml:space="preserve">Interactive practical course: pair work, group work, learning by cooperation/conversation/ debates/ role play/ solving exercises/ learning by researching and discovering/ mixed learning, problematization.  </w:t>
            </w:r>
          </w:p>
        </w:tc>
        <w:tc>
          <w:tcPr>
            <w:tcW w:w="805" w:type="pct"/>
            <w:shd w:val="clear" w:color="auto" w:fill="auto"/>
            <w:tcMar/>
          </w:tcPr>
          <w:p w:rsidRPr="00667581" w:rsidR="00667581" w:rsidP="00667581" w:rsidRDefault="001E1CBC" w14:paraId="53F2CE4F" w14:textId="6514F2ED">
            <w:pPr>
              <w:pStyle w:val="Default"/>
              <w:rPr>
                <w:color w:val="auto"/>
                <w:lang w:val="en-GB" w:eastAsia="ro-RO"/>
              </w:rPr>
            </w:pPr>
            <w:r>
              <w:rPr>
                <w:color w:val="auto"/>
                <w:lang w:val="en-GB" w:eastAsia="ro-RO"/>
              </w:rPr>
              <w:t>2h</w:t>
            </w:r>
          </w:p>
        </w:tc>
      </w:tr>
      <w:tr w:rsidRPr="00667581" w:rsidR="00667581" w:rsidTr="7B842190" w14:paraId="04B7AAC4" w14:textId="77777777">
        <w:trPr>
          <w:cantSplit/>
        </w:trPr>
        <w:tc>
          <w:tcPr>
            <w:tcW w:w="2818" w:type="pct"/>
            <w:shd w:val="clear" w:color="auto" w:fill="auto"/>
            <w:tcMar/>
          </w:tcPr>
          <w:p w:rsidRPr="008910D2" w:rsidR="001E1CBC" w:rsidP="008910D2" w:rsidRDefault="001E1CBC" w14:paraId="156E608B" w14:textId="2F3BF2B3">
            <w:pPr>
              <w:pStyle w:val="ListParagraph"/>
              <w:widowControl w:val="0"/>
              <w:numPr>
                <w:ilvl w:val="0"/>
                <w:numId w:val="24"/>
              </w:numPr>
              <w:pBdr>
                <w:top w:val="nil"/>
                <w:left w:val="nil"/>
                <w:bottom w:val="nil"/>
                <w:right w:val="nil"/>
                <w:between w:val="nil"/>
              </w:pBdr>
              <w:spacing w:after="0" w:line="240" w:lineRule="auto"/>
              <w:rPr>
                <w:rFonts w:ascii="Times New Roman" w:hAnsi="Times New Roman" w:eastAsia="Times New Roman"/>
                <w:b/>
                <w:color w:val="000000"/>
                <w:sz w:val="20"/>
                <w:szCs w:val="20"/>
              </w:rPr>
            </w:pPr>
            <w:r w:rsidRPr="008910D2">
              <w:rPr>
                <w:rFonts w:ascii="Times New Roman" w:hAnsi="Times New Roman" w:eastAsia="Times New Roman"/>
                <w:b/>
                <w:sz w:val="20"/>
                <w:szCs w:val="20"/>
              </w:rPr>
              <w:lastRenderedPageBreak/>
              <w:t xml:space="preserve">People and relationships. </w:t>
            </w:r>
          </w:p>
          <w:p w:rsidR="001E1CBC" w:rsidP="001E1CBC" w:rsidRDefault="001E1CBC" w14:paraId="467A619A" w14:textId="77777777">
            <w:pPr>
              <w:widowControl w:val="0"/>
              <w:pBdr>
                <w:top w:val="nil"/>
                <w:left w:val="nil"/>
                <w:bottom w:val="nil"/>
                <w:right w:val="nil"/>
                <w:between w:val="nil"/>
              </w:pBdr>
              <w:spacing w:after="0" w:line="240" w:lineRule="auto"/>
              <w:rPr>
                <w:rFonts w:ascii="Times New Roman" w:hAnsi="Times New Roman" w:eastAsia="Times New Roman"/>
                <w:sz w:val="20"/>
                <w:szCs w:val="20"/>
              </w:rPr>
            </w:pPr>
            <w:r>
              <w:rPr>
                <w:rFonts w:ascii="Times New Roman" w:hAnsi="Times New Roman" w:eastAsia="Times New Roman"/>
                <w:sz w:val="20"/>
                <w:szCs w:val="20"/>
              </w:rPr>
              <w:t>Spelling of certain phonemes. Possessive adjectives.</w:t>
            </w:r>
          </w:p>
          <w:p w:rsidR="001E1CBC" w:rsidP="001E1CBC" w:rsidRDefault="001E1CBC" w14:paraId="5FFF381F" w14:textId="77777777">
            <w:pPr>
              <w:widowControl w:val="0"/>
              <w:pBdr>
                <w:top w:val="nil"/>
                <w:left w:val="nil"/>
                <w:bottom w:val="nil"/>
                <w:right w:val="nil"/>
                <w:between w:val="nil"/>
              </w:pBdr>
              <w:spacing w:after="0" w:line="240" w:lineRule="auto"/>
              <w:rPr>
                <w:rFonts w:ascii="Times New Roman" w:hAnsi="Times New Roman" w:eastAsia="Times New Roman"/>
                <w:sz w:val="20"/>
                <w:szCs w:val="20"/>
              </w:rPr>
            </w:pPr>
            <w:r>
              <w:rPr>
                <w:rFonts w:ascii="Times New Roman" w:hAnsi="Times New Roman" w:eastAsia="Times New Roman"/>
                <w:sz w:val="20"/>
                <w:szCs w:val="20"/>
              </w:rPr>
              <w:t>Personal pronouns: stressed forms.</w:t>
            </w:r>
          </w:p>
          <w:p w:rsidR="001E1CBC" w:rsidP="001E1CBC" w:rsidRDefault="001E1CBC" w14:paraId="5D18DBAB" w14:textId="77777777">
            <w:pPr>
              <w:widowControl w:val="0"/>
              <w:pBdr>
                <w:top w:val="nil"/>
                <w:left w:val="nil"/>
                <w:bottom w:val="nil"/>
                <w:right w:val="nil"/>
                <w:between w:val="nil"/>
              </w:pBdr>
              <w:spacing w:after="0" w:line="240" w:lineRule="auto"/>
              <w:rPr>
                <w:rFonts w:ascii="Times New Roman" w:hAnsi="Times New Roman" w:eastAsia="Times New Roman"/>
                <w:sz w:val="20"/>
                <w:szCs w:val="20"/>
              </w:rPr>
            </w:pPr>
            <w:r>
              <w:rPr>
                <w:rFonts w:ascii="Times New Roman" w:hAnsi="Times New Roman" w:eastAsia="Times New Roman"/>
                <w:sz w:val="20"/>
                <w:szCs w:val="20"/>
              </w:rPr>
              <w:t>Adjective: gender, number and agreement.</w:t>
            </w:r>
          </w:p>
          <w:p w:rsidRPr="00F15C0A" w:rsidR="001E1CBC" w:rsidP="001E1CBC" w:rsidRDefault="001E1CBC" w14:paraId="1DB02A3B" w14:textId="77777777">
            <w:pPr>
              <w:widowControl w:val="0"/>
              <w:pBdr>
                <w:top w:val="nil"/>
                <w:left w:val="nil"/>
                <w:bottom w:val="nil"/>
                <w:right w:val="nil"/>
                <w:between w:val="nil"/>
              </w:pBdr>
              <w:spacing w:after="0" w:line="240" w:lineRule="auto"/>
              <w:rPr>
                <w:rFonts w:ascii="Times New Roman" w:hAnsi="Times New Roman" w:eastAsia="Times New Roman"/>
                <w:b/>
                <w:sz w:val="20"/>
                <w:szCs w:val="20"/>
                <w:lang w:val="es-ES"/>
              </w:rPr>
            </w:pPr>
            <w:r w:rsidRPr="00F15C0A">
              <w:rPr>
                <w:rFonts w:ascii="Times New Roman" w:hAnsi="Times New Roman" w:eastAsia="Times New Roman"/>
                <w:sz w:val="20"/>
                <w:szCs w:val="20"/>
                <w:lang w:val="es-ES"/>
              </w:rPr>
              <w:t xml:space="preserve">The present tense: </w:t>
            </w:r>
            <w:r w:rsidRPr="00F15C0A">
              <w:rPr>
                <w:rFonts w:ascii="Times New Roman" w:hAnsi="Times New Roman" w:eastAsia="Times New Roman"/>
                <w:b/>
                <w:sz w:val="20"/>
                <w:szCs w:val="20"/>
                <w:lang w:val="es-ES"/>
              </w:rPr>
              <w:t>ser</w:t>
            </w:r>
            <w:r w:rsidRPr="00F15C0A">
              <w:rPr>
                <w:rFonts w:ascii="Times New Roman" w:hAnsi="Times New Roman" w:eastAsia="Times New Roman"/>
                <w:sz w:val="20"/>
                <w:szCs w:val="20"/>
                <w:lang w:val="es-ES"/>
              </w:rPr>
              <w:t xml:space="preserve">. The present indicative of regular verbs: </w:t>
            </w:r>
            <w:r w:rsidRPr="00F15C0A">
              <w:rPr>
                <w:rFonts w:ascii="Times New Roman" w:hAnsi="Times New Roman" w:eastAsia="Times New Roman"/>
                <w:b/>
                <w:sz w:val="20"/>
                <w:szCs w:val="20"/>
                <w:lang w:val="es-ES"/>
              </w:rPr>
              <w:t>-ar, -er, -ir. Llamarse</w:t>
            </w:r>
          </w:p>
          <w:p w:rsidRPr="00F15C0A" w:rsidR="001E1CBC" w:rsidP="001E1CBC" w:rsidRDefault="001E1CBC" w14:paraId="0A50DD9F" w14:textId="77777777">
            <w:pPr>
              <w:spacing w:after="0" w:line="240" w:lineRule="auto"/>
              <w:rPr>
                <w:rFonts w:ascii="Times New Roman" w:hAnsi="Times New Roman" w:eastAsia="Times New Roman"/>
                <w:sz w:val="20"/>
                <w:szCs w:val="20"/>
                <w:lang w:val="es-ES"/>
              </w:rPr>
            </w:pPr>
            <w:r w:rsidRPr="00F15C0A">
              <w:rPr>
                <w:rFonts w:ascii="Times New Roman" w:hAnsi="Times New Roman" w:eastAsia="Times New Roman"/>
                <w:sz w:val="20"/>
                <w:szCs w:val="20"/>
                <w:lang w:val="es-ES"/>
              </w:rPr>
              <w:t>Muy, bastante, un poco, nada + adjective</w:t>
            </w:r>
          </w:p>
          <w:p w:rsidR="001E1CBC" w:rsidP="001E1CBC" w:rsidRDefault="001E1CBC" w14:paraId="5B52DB7A" w14:textId="77777777">
            <w:pPr>
              <w:widowControl w:val="0"/>
              <w:pBdr>
                <w:top w:val="nil"/>
                <w:left w:val="nil"/>
                <w:bottom w:val="nil"/>
                <w:right w:val="nil"/>
                <w:between w:val="nil"/>
              </w:pBdr>
              <w:spacing w:after="0" w:line="240" w:lineRule="auto"/>
              <w:rPr>
                <w:rFonts w:ascii="Times New Roman" w:hAnsi="Times New Roman" w:eastAsia="Times New Roman"/>
                <w:sz w:val="20"/>
                <w:szCs w:val="20"/>
              </w:rPr>
            </w:pPr>
            <w:r>
              <w:rPr>
                <w:rFonts w:ascii="Times New Roman" w:hAnsi="Times New Roman" w:eastAsia="Times New Roman"/>
                <w:sz w:val="20"/>
                <w:szCs w:val="20"/>
              </w:rPr>
              <w:t>The definite article. Cardinal numerals: 20-100.</w:t>
            </w:r>
          </w:p>
          <w:p w:rsidRPr="00F15C0A" w:rsidR="001E1CBC" w:rsidP="001E1CBC" w:rsidRDefault="001E1CBC" w14:paraId="14BAB270" w14:textId="77777777">
            <w:pPr>
              <w:widowControl w:val="0"/>
              <w:pBdr>
                <w:top w:val="nil"/>
                <w:left w:val="nil"/>
                <w:bottom w:val="nil"/>
                <w:right w:val="nil"/>
                <w:between w:val="nil"/>
              </w:pBdr>
              <w:spacing w:after="0" w:line="240" w:lineRule="auto"/>
              <w:rPr>
                <w:rFonts w:ascii="Times New Roman" w:hAnsi="Times New Roman" w:eastAsia="Times New Roman"/>
                <w:i/>
                <w:sz w:val="20"/>
                <w:szCs w:val="20"/>
                <w:lang w:val="es-ES"/>
              </w:rPr>
            </w:pPr>
            <w:r w:rsidRPr="00F15C0A">
              <w:rPr>
                <w:rFonts w:ascii="Times New Roman" w:hAnsi="Times New Roman" w:eastAsia="Times New Roman"/>
                <w:sz w:val="20"/>
                <w:szCs w:val="20"/>
                <w:lang w:val="es-ES"/>
              </w:rPr>
              <w:t xml:space="preserve">Demonstrative pronouns: </w:t>
            </w:r>
            <w:r w:rsidRPr="00F15C0A">
              <w:rPr>
                <w:rFonts w:ascii="Times New Roman" w:hAnsi="Times New Roman" w:eastAsia="Times New Roman"/>
                <w:i/>
                <w:sz w:val="20"/>
                <w:szCs w:val="20"/>
                <w:lang w:val="es-ES"/>
              </w:rPr>
              <w:t>este / a / os / as; esto.</w:t>
            </w:r>
          </w:p>
          <w:p w:rsidR="001E1CBC" w:rsidP="001E1CBC" w:rsidRDefault="001E1CBC" w14:paraId="595C215E" w14:textId="77777777">
            <w:pPr>
              <w:widowControl w:val="0"/>
              <w:pBdr>
                <w:top w:val="nil"/>
                <w:left w:val="nil"/>
                <w:bottom w:val="nil"/>
                <w:right w:val="nil"/>
                <w:between w:val="nil"/>
              </w:pBdr>
              <w:spacing w:after="0" w:line="240" w:lineRule="auto"/>
              <w:rPr>
                <w:rFonts w:ascii="Times New Roman" w:hAnsi="Times New Roman" w:eastAsia="Times New Roman"/>
                <w:sz w:val="20"/>
                <w:szCs w:val="20"/>
              </w:rPr>
            </w:pPr>
            <w:r>
              <w:rPr>
                <w:rFonts w:ascii="Times New Roman" w:hAnsi="Times New Roman" w:eastAsia="Times New Roman"/>
                <w:sz w:val="20"/>
                <w:szCs w:val="20"/>
              </w:rPr>
              <w:t>Noun: gender and number.</w:t>
            </w:r>
          </w:p>
          <w:p w:rsidR="001E1CBC" w:rsidP="001E1CBC" w:rsidRDefault="001E1CBC" w14:paraId="3E78F335" w14:textId="77777777">
            <w:pPr>
              <w:widowControl w:val="0"/>
              <w:pBdr>
                <w:top w:val="nil"/>
                <w:left w:val="nil"/>
                <w:bottom w:val="nil"/>
                <w:right w:val="nil"/>
                <w:between w:val="nil"/>
              </w:pBdr>
              <w:spacing w:after="0" w:line="240" w:lineRule="auto"/>
              <w:rPr>
                <w:rFonts w:ascii="Times New Roman" w:hAnsi="Times New Roman" w:eastAsia="Times New Roman"/>
                <w:sz w:val="20"/>
                <w:szCs w:val="20"/>
              </w:rPr>
            </w:pPr>
            <w:r>
              <w:rPr>
                <w:rFonts w:ascii="Times New Roman" w:hAnsi="Times New Roman" w:eastAsia="Times New Roman"/>
                <w:sz w:val="20"/>
                <w:szCs w:val="20"/>
              </w:rPr>
              <w:t>Marital status, moral characteristics, family relationships, hobbies.</w:t>
            </w:r>
          </w:p>
          <w:p w:rsidRPr="00667581" w:rsidR="00667581" w:rsidP="001E1CBC" w:rsidRDefault="001E1CBC" w14:paraId="16AF2742" w14:textId="41170CD9">
            <w:pPr>
              <w:pStyle w:val="Default"/>
              <w:rPr>
                <w:color w:val="auto"/>
                <w:lang w:val="en-GB" w:eastAsia="ro-RO"/>
              </w:rPr>
            </w:pPr>
            <w:r>
              <w:rPr>
                <w:rFonts w:eastAsia="Times New Roman"/>
              </w:rPr>
              <w:t>Lexical Combinations with:</w:t>
            </w:r>
            <w:r>
              <w:rPr>
                <w:rFonts w:eastAsia="Times New Roman"/>
                <w:i/>
              </w:rPr>
              <w:t xml:space="preserve"> tener, tocar, jugar</w:t>
            </w:r>
            <w:r>
              <w:rPr>
                <w:rFonts w:eastAsia="Times New Roman"/>
              </w:rPr>
              <w:t xml:space="preserve"> …</w:t>
            </w:r>
          </w:p>
        </w:tc>
        <w:tc>
          <w:tcPr>
            <w:tcW w:w="1377" w:type="pct"/>
            <w:shd w:val="clear" w:color="auto" w:fill="auto"/>
            <w:tcMar/>
          </w:tcPr>
          <w:p w:rsidRPr="001E1CBC" w:rsidR="00667581" w:rsidP="001E1CBC" w:rsidRDefault="001E1CBC" w14:paraId="5881BF27" w14:textId="3E992B30">
            <w:pPr>
              <w:spacing w:before="100" w:beforeAutospacing="1" w:after="100" w:afterAutospacing="1" w:line="240" w:lineRule="auto"/>
              <w:textAlignment w:val="baseline"/>
              <w:rPr>
                <w:rFonts w:ascii="Times New Roman" w:hAnsi="Times New Roman" w:eastAsia="Times New Roman"/>
                <w:sz w:val="24"/>
                <w:szCs w:val="24"/>
              </w:rPr>
            </w:pPr>
            <w:r w:rsidRPr="001E1CBC">
              <w:rPr>
                <w:rFonts w:ascii="Times New Roman" w:hAnsi="Times New Roman" w:eastAsia="Times New Roman"/>
                <w:sz w:val="20"/>
                <w:szCs w:val="20"/>
                <w:lang w:val="en-GB"/>
              </w:rPr>
              <w:t>Interactive practical course: pair work, group work, learning by cooperation/conversation/ debates/ role play/ solving exercises/ learning by researching and discovering/ mixed learning, problematization. </w:t>
            </w:r>
            <w:r w:rsidRPr="001E1CBC">
              <w:rPr>
                <w:rFonts w:ascii="Times New Roman" w:hAnsi="Times New Roman" w:eastAsia="Times New Roman"/>
                <w:sz w:val="20"/>
                <w:szCs w:val="20"/>
              </w:rPr>
              <w:t> </w:t>
            </w:r>
          </w:p>
        </w:tc>
        <w:tc>
          <w:tcPr>
            <w:tcW w:w="805" w:type="pct"/>
            <w:shd w:val="clear" w:color="auto" w:fill="auto"/>
            <w:tcMar/>
          </w:tcPr>
          <w:p w:rsidRPr="00667581" w:rsidR="00667581" w:rsidP="00667581" w:rsidRDefault="00667581" w14:paraId="048F3382" w14:textId="77777777">
            <w:pPr>
              <w:pStyle w:val="Default"/>
              <w:rPr>
                <w:color w:val="auto"/>
                <w:lang w:val="en-GB" w:eastAsia="ro-RO"/>
              </w:rPr>
            </w:pPr>
          </w:p>
        </w:tc>
      </w:tr>
      <w:tr w:rsidRPr="00667581" w:rsidR="001E1CBC" w:rsidTr="7B842190" w14:paraId="0D303EC8" w14:textId="77777777">
        <w:trPr>
          <w:cantSplit/>
        </w:trPr>
        <w:tc>
          <w:tcPr>
            <w:tcW w:w="2818" w:type="pct"/>
            <w:shd w:val="clear" w:color="auto" w:fill="auto"/>
            <w:tcMar/>
          </w:tcPr>
          <w:p w:rsidRPr="008910D2" w:rsidR="001E1CBC" w:rsidP="008910D2" w:rsidRDefault="001E1CBC" w14:paraId="6BDE6A6F" w14:textId="2DEFC765">
            <w:pPr>
              <w:pStyle w:val="ListParagraph"/>
              <w:widowControl w:val="0"/>
              <w:numPr>
                <w:ilvl w:val="0"/>
                <w:numId w:val="24"/>
              </w:numPr>
              <w:pBdr>
                <w:top w:val="nil"/>
                <w:left w:val="nil"/>
                <w:bottom w:val="nil"/>
                <w:right w:val="nil"/>
                <w:between w:val="nil"/>
              </w:pBdr>
              <w:spacing w:after="0" w:line="240" w:lineRule="auto"/>
              <w:rPr>
                <w:rFonts w:ascii="Times New Roman" w:hAnsi="Times New Roman" w:eastAsia="Times New Roman"/>
                <w:sz w:val="20"/>
                <w:szCs w:val="20"/>
              </w:rPr>
            </w:pPr>
            <w:r w:rsidRPr="008910D2">
              <w:rPr>
                <w:rFonts w:ascii="Times New Roman" w:hAnsi="Times New Roman" w:eastAsia="Times New Roman"/>
                <w:b/>
                <w:sz w:val="20"/>
                <w:szCs w:val="20"/>
              </w:rPr>
              <w:t>Holidays</w:t>
            </w:r>
            <w:r w:rsidRPr="008910D2">
              <w:rPr>
                <w:rFonts w:ascii="Times New Roman" w:hAnsi="Times New Roman" w:eastAsia="Times New Roman"/>
                <w:sz w:val="20"/>
                <w:szCs w:val="20"/>
              </w:rPr>
              <w:t xml:space="preserve"> (weeks 4&amp;5)</w:t>
            </w:r>
          </w:p>
          <w:p w:rsidR="001E1CBC" w:rsidP="001E1CBC" w:rsidRDefault="001E1CBC" w14:paraId="4EA61936" w14:textId="77777777">
            <w:pPr>
              <w:widowControl w:val="0"/>
              <w:pBdr>
                <w:top w:val="nil"/>
                <w:left w:val="nil"/>
                <w:bottom w:val="nil"/>
                <w:right w:val="nil"/>
                <w:between w:val="nil"/>
              </w:pBdr>
              <w:spacing w:after="0" w:line="240" w:lineRule="auto"/>
              <w:rPr>
                <w:rFonts w:ascii="Times New Roman" w:hAnsi="Times New Roman" w:eastAsia="Times New Roman"/>
                <w:i/>
                <w:sz w:val="20"/>
                <w:szCs w:val="20"/>
              </w:rPr>
            </w:pPr>
            <w:r>
              <w:rPr>
                <w:rFonts w:ascii="Times New Roman" w:hAnsi="Times New Roman" w:eastAsia="Times New Roman"/>
                <w:sz w:val="20"/>
                <w:szCs w:val="20"/>
              </w:rPr>
              <w:t xml:space="preserve">Existence and location: </w:t>
            </w:r>
            <w:r>
              <w:rPr>
                <w:rFonts w:ascii="Times New Roman" w:hAnsi="Times New Roman" w:eastAsia="Times New Roman"/>
                <w:i/>
                <w:sz w:val="20"/>
                <w:szCs w:val="20"/>
              </w:rPr>
              <w:t>Hay, tiene, está / n.</w:t>
            </w:r>
          </w:p>
          <w:p w:rsidR="001E1CBC" w:rsidP="001E1CBC" w:rsidRDefault="001E1CBC" w14:paraId="5522143E" w14:textId="77777777">
            <w:pPr>
              <w:widowControl w:val="0"/>
              <w:pBdr>
                <w:top w:val="nil"/>
                <w:left w:val="nil"/>
                <w:bottom w:val="nil"/>
                <w:right w:val="nil"/>
                <w:between w:val="nil"/>
              </w:pBdr>
              <w:spacing w:after="0" w:line="240" w:lineRule="auto"/>
              <w:rPr>
                <w:rFonts w:ascii="Times New Roman" w:hAnsi="Times New Roman" w:eastAsia="Times New Roman"/>
                <w:sz w:val="20"/>
                <w:szCs w:val="20"/>
              </w:rPr>
            </w:pPr>
            <w:r>
              <w:rPr>
                <w:rFonts w:ascii="Times New Roman" w:hAnsi="Times New Roman" w:eastAsia="Times New Roman"/>
                <w:sz w:val="20"/>
                <w:szCs w:val="20"/>
              </w:rPr>
              <w:t>Expressing taste and preferences.</w:t>
            </w:r>
          </w:p>
          <w:p w:rsidR="001E1CBC" w:rsidP="001E1CBC" w:rsidRDefault="001E1CBC" w14:paraId="176F7062" w14:textId="77777777">
            <w:pPr>
              <w:widowControl w:val="0"/>
              <w:pBdr>
                <w:top w:val="nil"/>
                <w:left w:val="nil"/>
                <w:bottom w:val="nil"/>
                <w:right w:val="nil"/>
                <w:between w:val="nil"/>
              </w:pBdr>
              <w:spacing w:after="0" w:line="240" w:lineRule="auto"/>
              <w:rPr>
                <w:rFonts w:ascii="Times New Roman" w:hAnsi="Times New Roman" w:eastAsia="Times New Roman"/>
                <w:sz w:val="20"/>
                <w:szCs w:val="20"/>
              </w:rPr>
            </w:pPr>
            <w:r>
              <w:rPr>
                <w:rFonts w:ascii="Times New Roman" w:hAnsi="Times New Roman" w:eastAsia="Times New Roman"/>
                <w:sz w:val="20"/>
                <w:szCs w:val="20"/>
              </w:rPr>
              <w:t>Vocabulary related to cities/towns: places and services. Accommodation, tourism and holidays, means of transport, seasons, months, expressions related to date and place, holiday activities.</w:t>
            </w:r>
          </w:p>
          <w:p w:rsidR="001E1CBC" w:rsidP="001E1CBC" w:rsidRDefault="001E1CBC" w14:paraId="29371B9F" w14:textId="77777777">
            <w:pPr>
              <w:widowControl w:val="0"/>
              <w:pBdr>
                <w:top w:val="nil"/>
                <w:left w:val="nil"/>
                <w:bottom w:val="nil"/>
                <w:right w:val="nil"/>
                <w:between w:val="nil"/>
              </w:pBdr>
              <w:spacing w:after="0" w:line="240" w:lineRule="auto"/>
              <w:rPr>
                <w:rFonts w:ascii="Times New Roman" w:hAnsi="Times New Roman" w:eastAsia="Times New Roman"/>
                <w:sz w:val="20"/>
                <w:szCs w:val="20"/>
              </w:rPr>
            </w:pPr>
            <w:r>
              <w:rPr>
                <w:rFonts w:ascii="Times New Roman" w:hAnsi="Times New Roman" w:eastAsia="Times New Roman"/>
                <w:sz w:val="20"/>
                <w:szCs w:val="20"/>
              </w:rPr>
              <w:t>Description of holiday habits.</w:t>
            </w:r>
          </w:p>
          <w:p w:rsidR="001E1CBC" w:rsidP="001E1CBC" w:rsidRDefault="001E1CBC" w14:paraId="422B6932" w14:textId="77777777">
            <w:pPr>
              <w:widowControl w:val="0"/>
              <w:pBdr>
                <w:top w:val="nil"/>
                <w:left w:val="nil"/>
                <w:bottom w:val="nil"/>
                <w:right w:val="nil"/>
                <w:between w:val="nil"/>
              </w:pBdr>
              <w:spacing w:after="0" w:line="240" w:lineRule="auto"/>
              <w:rPr>
                <w:rFonts w:ascii="Times New Roman" w:hAnsi="Times New Roman" w:eastAsia="Times New Roman"/>
                <w:i/>
                <w:sz w:val="20"/>
                <w:szCs w:val="20"/>
              </w:rPr>
            </w:pPr>
            <w:r>
              <w:rPr>
                <w:rFonts w:ascii="Times New Roman" w:hAnsi="Times New Roman" w:eastAsia="Times New Roman"/>
                <w:sz w:val="20"/>
                <w:szCs w:val="20"/>
              </w:rPr>
              <w:t xml:space="preserve">Expressing opinions:  </w:t>
            </w:r>
            <w:r>
              <w:rPr>
                <w:rFonts w:ascii="Times New Roman" w:hAnsi="Times New Roman" w:eastAsia="Times New Roman"/>
                <w:i/>
                <w:sz w:val="20"/>
                <w:szCs w:val="20"/>
              </w:rPr>
              <w:t>Y, ni, también, tampoco.</w:t>
            </w:r>
          </w:p>
          <w:p w:rsidRPr="00667581" w:rsidR="001E1CBC" w:rsidP="001E1CBC" w:rsidRDefault="001E1CBC" w14:paraId="151EDEF2" w14:textId="166F731E">
            <w:pPr>
              <w:pStyle w:val="Default"/>
              <w:rPr>
                <w:color w:val="auto"/>
                <w:lang w:val="en-GB" w:eastAsia="ro-RO"/>
              </w:rPr>
            </w:pPr>
            <w:r>
              <w:rPr>
                <w:rFonts w:eastAsia="Times New Roman"/>
              </w:rPr>
              <w:t xml:space="preserve">The verb </w:t>
            </w:r>
            <w:r>
              <w:rPr>
                <w:rFonts w:eastAsia="Times New Roman"/>
                <w:i/>
              </w:rPr>
              <w:t>Tener</w:t>
            </w:r>
            <w:r>
              <w:rPr>
                <w:rFonts w:eastAsia="Times New Roman"/>
              </w:rPr>
              <w:t>: the presence / absence of the article.</w:t>
            </w:r>
          </w:p>
        </w:tc>
        <w:tc>
          <w:tcPr>
            <w:tcW w:w="1377" w:type="pct"/>
            <w:shd w:val="clear" w:color="auto" w:fill="auto"/>
            <w:tcMar/>
          </w:tcPr>
          <w:p w:rsidRPr="001E1CBC" w:rsidR="001E1CBC" w:rsidP="001E1CBC" w:rsidRDefault="001E1CBC" w14:paraId="5C5BB72A" w14:textId="2B930EBE">
            <w:pPr>
              <w:spacing w:before="100" w:beforeAutospacing="1" w:after="100" w:afterAutospacing="1" w:line="240" w:lineRule="auto"/>
              <w:textAlignment w:val="baseline"/>
              <w:rPr>
                <w:rFonts w:ascii="Times New Roman" w:hAnsi="Times New Roman" w:eastAsia="Times New Roman"/>
                <w:sz w:val="24"/>
                <w:szCs w:val="24"/>
              </w:rPr>
            </w:pPr>
            <w:r w:rsidRPr="001E1CBC">
              <w:rPr>
                <w:rFonts w:ascii="Times New Roman" w:hAnsi="Times New Roman" w:eastAsia="Times New Roman"/>
                <w:sz w:val="20"/>
                <w:szCs w:val="20"/>
                <w:lang w:val="en-GB"/>
              </w:rPr>
              <w:t xml:space="preserve">Interactive practical course: pair work, group work, learning by cooperation/conversation/ debates/ role play/ solving exercises/ learning by researching and discovering/ mixed learning, </w:t>
            </w:r>
            <w:r>
              <w:rPr>
                <w:rFonts w:ascii="Times New Roman" w:hAnsi="Times New Roman" w:eastAsia="Times New Roman"/>
                <w:sz w:val="20"/>
                <w:szCs w:val="20"/>
                <w:lang w:val="en-GB"/>
              </w:rPr>
              <w:t>p</w:t>
            </w:r>
            <w:r w:rsidRPr="001E1CBC">
              <w:rPr>
                <w:rFonts w:ascii="Times New Roman" w:hAnsi="Times New Roman" w:eastAsia="Times New Roman"/>
                <w:sz w:val="20"/>
                <w:szCs w:val="20"/>
                <w:lang w:val="en-GB"/>
              </w:rPr>
              <w:t>roblematization. </w:t>
            </w:r>
            <w:r w:rsidRPr="001E1CBC">
              <w:rPr>
                <w:rFonts w:ascii="Times New Roman" w:hAnsi="Times New Roman" w:eastAsia="Times New Roman"/>
                <w:sz w:val="20"/>
                <w:szCs w:val="20"/>
              </w:rPr>
              <w:t> </w:t>
            </w:r>
          </w:p>
        </w:tc>
        <w:tc>
          <w:tcPr>
            <w:tcW w:w="805" w:type="pct"/>
            <w:shd w:val="clear" w:color="auto" w:fill="auto"/>
            <w:tcMar/>
          </w:tcPr>
          <w:p w:rsidRPr="00667581" w:rsidR="001E1CBC" w:rsidP="001E1CBC" w:rsidRDefault="001E1CBC" w14:paraId="458EAA83" w14:textId="77777777">
            <w:pPr>
              <w:pStyle w:val="Default"/>
              <w:rPr>
                <w:color w:val="auto"/>
                <w:lang w:val="en-GB" w:eastAsia="ro-RO"/>
              </w:rPr>
            </w:pPr>
          </w:p>
        </w:tc>
      </w:tr>
      <w:tr w:rsidRPr="00667581" w:rsidR="001E1CBC" w:rsidTr="7B842190" w14:paraId="797CDC24" w14:textId="77777777">
        <w:trPr>
          <w:cantSplit/>
        </w:trPr>
        <w:tc>
          <w:tcPr>
            <w:tcW w:w="2818" w:type="pct"/>
            <w:shd w:val="clear" w:color="auto" w:fill="auto"/>
            <w:tcMar/>
          </w:tcPr>
          <w:p w:rsidRPr="008910D2" w:rsidR="001E1CBC" w:rsidP="008910D2" w:rsidRDefault="001E1CBC" w14:paraId="449ACC12" w14:textId="42C3B257">
            <w:pPr>
              <w:pStyle w:val="ListParagraph"/>
              <w:widowControl w:val="0"/>
              <w:numPr>
                <w:ilvl w:val="0"/>
                <w:numId w:val="24"/>
              </w:numPr>
              <w:pBdr>
                <w:top w:val="nil"/>
                <w:left w:val="nil"/>
                <w:bottom w:val="nil"/>
                <w:right w:val="nil"/>
                <w:between w:val="nil"/>
              </w:pBdr>
              <w:spacing w:after="0" w:line="240" w:lineRule="auto"/>
              <w:rPr>
                <w:rFonts w:ascii="Times New Roman" w:hAnsi="Times New Roman" w:eastAsia="Times New Roman"/>
                <w:b/>
                <w:sz w:val="20"/>
                <w:szCs w:val="20"/>
              </w:rPr>
            </w:pPr>
            <w:r w:rsidRPr="008910D2">
              <w:rPr>
                <w:rFonts w:ascii="Times New Roman" w:hAnsi="Times New Roman" w:eastAsia="Times New Roman"/>
                <w:b/>
                <w:sz w:val="20"/>
                <w:szCs w:val="20"/>
              </w:rPr>
              <w:t xml:space="preserve">Shopping </w:t>
            </w:r>
            <w:r w:rsidRPr="008910D2">
              <w:rPr>
                <w:rFonts w:ascii="Times New Roman" w:hAnsi="Times New Roman" w:eastAsia="Times New Roman"/>
                <w:bCs/>
                <w:sz w:val="20"/>
                <w:szCs w:val="20"/>
              </w:rPr>
              <w:t>(weeks 6&amp;7)</w:t>
            </w:r>
          </w:p>
          <w:p w:rsidR="001E1CBC" w:rsidP="001E1CBC" w:rsidRDefault="001E1CBC" w14:paraId="0193ACBA" w14:textId="77777777">
            <w:pPr>
              <w:widowControl w:val="0"/>
              <w:pBdr>
                <w:top w:val="nil"/>
                <w:left w:val="nil"/>
                <w:bottom w:val="nil"/>
                <w:right w:val="nil"/>
                <w:between w:val="nil"/>
              </w:pBdr>
              <w:spacing w:after="0" w:line="240" w:lineRule="auto"/>
              <w:rPr>
                <w:rFonts w:ascii="Times New Roman" w:hAnsi="Times New Roman" w:eastAsia="Times New Roman"/>
                <w:sz w:val="20"/>
                <w:szCs w:val="20"/>
              </w:rPr>
            </w:pPr>
            <w:r>
              <w:rPr>
                <w:rFonts w:ascii="Times New Roman" w:hAnsi="Times New Roman" w:eastAsia="Times New Roman"/>
                <w:sz w:val="20"/>
                <w:szCs w:val="20"/>
              </w:rPr>
              <w:t>Information on the price of a product and payment methods. Expressing opinions about products and prices.</w:t>
            </w:r>
          </w:p>
          <w:p w:rsidR="001E1CBC" w:rsidP="001E1CBC" w:rsidRDefault="001E1CBC" w14:paraId="19561B69" w14:textId="77777777">
            <w:pPr>
              <w:widowControl w:val="0"/>
              <w:pBdr>
                <w:top w:val="nil"/>
                <w:left w:val="nil"/>
                <w:bottom w:val="nil"/>
                <w:right w:val="nil"/>
                <w:between w:val="nil"/>
              </w:pBdr>
              <w:spacing w:after="0" w:line="240" w:lineRule="auto"/>
              <w:rPr>
                <w:rFonts w:ascii="Times New Roman" w:hAnsi="Times New Roman" w:eastAsia="Times New Roman"/>
                <w:sz w:val="20"/>
                <w:szCs w:val="20"/>
              </w:rPr>
            </w:pPr>
            <w:r>
              <w:rPr>
                <w:rFonts w:ascii="Times New Roman" w:hAnsi="Times New Roman" w:eastAsia="Times New Roman"/>
                <w:sz w:val="20"/>
                <w:szCs w:val="20"/>
              </w:rPr>
              <w:t>The cardinal numeral starting with 100 and the agreement of the numerals.</w:t>
            </w:r>
          </w:p>
          <w:p w:rsidR="001E1CBC" w:rsidP="001E1CBC" w:rsidRDefault="001E1CBC" w14:paraId="17665BB2" w14:textId="77777777">
            <w:pPr>
              <w:widowControl w:val="0"/>
              <w:pBdr>
                <w:top w:val="nil"/>
                <w:left w:val="nil"/>
                <w:bottom w:val="nil"/>
                <w:right w:val="nil"/>
                <w:between w:val="nil"/>
              </w:pBdr>
              <w:spacing w:after="0" w:line="240" w:lineRule="auto"/>
              <w:rPr>
                <w:rFonts w:ascii="Times New Roman" w:hAnsi="Times New Roman" w:eastAsia="Times New Roman"/>
                <w:sz w:val="20"/>
                <w:szCs w:val="20"/>
              </w:rPr>
            </w:pPr>
            <w:r>
              <w:rPr>
                <w:rFonts w:ascii="Times New Roman" w:hAnsi="Times New Roman" w:eastAsia="Times New Roman"/>
                <w:sz w:val="20"/>
                <w:szCs w:val="20"/>
              </w:rPr>
              <w:t>Demonstratives: neutral form and concordant forms. Deictic use.</w:t>
            </w:r>
          </w:p>
          <w:p w:rsidR="001E1CBC" w:rsidP="001E1CBC" w:rsidRDefault="001E1CBC" w14:paraId="4CD884C2" w14:textId="77777777">
            <w:pPr>
              <w:widowControl w:val="0"/>
              <w:pBdr>
                <w:top w:val="nil"/>
                <w:left w:val="nil"/>
                <w:bottom w:val="nil"/>
                <w:right w:val="nil"/>
                <w:between w:val="nil"/>
              </w:pBdr>
              <w:spacing w:after="0" w:line="240" w:lineRule="auto"/>
              <w:rPr>
                <w:rFonts w:ascii="Times New Roman" w:hAnsi="Times New Roman" w:eastAsia="Times New Roman"/>
                <w:i/>
                <w:sz w:val="20"/>
                <w:szCs w:val="20"/>
              </w:rPr>
            </w:pPr>
            <w:r>
              <w:rPr>
                <w:rFonts w:ascii="Times New Roman" w:hAnsi="Times New Roman" w:eastAsia="Times New Roman"/>
                <w:sz w:val="20"/>
                <w:szCs w:val="20"/>
              </w:rPr>
              <w:t xml:space="preserve">Expression of necessity / obligation: </w:t>
            </w:r>
            <w:r>
              <w:rPr>
                <w:rFonts w:ascii="Times New Roman" w:hAnsi="Times New Roman" w:eastAsia="Times New Roman"/>
                <w:i/>
                <w:sz w:val="20"/>
                <w:szCs w:val="20"/>
              </w:rPr>
              <w:t>Tener que + infinitive.</w:t>
            </w:r>
          </w:p>
          <w:p w:rsidR="001E1CBC" w:rsidP="001E1CBC" w:rsidRDefault="001E1CBC" w14:paraId="2969D471" w14:textId="77777777">
            <w:pPr>
              <w:widowControl w:val="0"/>
              <w:pBdr>
                <w:top w:val="nil"/>
                <w:left w:val="nil"/>
                <w:bottom w:val="nil"/>
                <w:right w:val="nil"/>
                <w:between w:val="nil"/>
              </w:pBdr>
              <w:spacing w:after="0" w:line="240" w:lineRule="auto"/>
              <w:rPr>
                <w:rFonts w:ascii="Times New Roman" w:hAnsi="Times New Roman" w:eastAsia="Times New Roman"/>
                <w:sz w:val="20"/>
                <w:szCs w:val="20"/>
              </w:rPr>
            </w:pPr>
            <w:r>
              <w:rPr>
                <w:rFonts w:ascii="Times New Roman" w:hAnsi="Times New Roman" w:eastAsia="Times New Roman"/>
                <w:sz w:val="20"/>
                <w:szCs w:val="20"/>
              </w:rPr>
              <w:t>Unstressed personal pronouns.</w:t>
            </w:r>
          </w:p>
          <w:p w:rsidR="001E1CBC" w:rsidP="001E1CBC" w:rsidRDefault="001E1CBC" w14:paraId="5C07B9A2" w14:textId="77777777">
            <w:pPr>
              <w:widowControl w:val="0"/>
              <w:pBdr>
                <w:top w:val="nil"/>
                <w:left w:val="nil"/>
                <w:bottom w:val="nil"/>
                <w:right w:val="nil"/>
                <w:between w:val="nil"/>
              </w:pBdr>
              <w:spacing w:after="0" w:line="240" w:lineRule="auto"/>
              <w:rPr>
                <w:rFonts w:ascii="Times New Roman" w:hAnsi="Times New Roman" w:eastAsia="Times New Roman"/>
                <w:sz w:val="20"/>
                <w:szCs w:val="20"/>
              </w:rPr>
            </w:pPr>
            <w:r>
              <w:rPr>
                <w:rFonts w:ascii="Times New Roman" w:hAnsi="Times New Roman" w:eastAsia="Times New Roman"/>
                <w:sz w:val="20"/>
                <w:szCs w:val="20"/>
              </w:rPr>
              <w:t>Vocabulary related to coins, colors, clothes and objects for personal use.</w:t>
            </w:r>
          </w:p>
          <w:p w:rsidRPr="00667581" w:rsidR="001E1CBC" w:rsidP="001E1CBC" w:rsidRDefault="001E1CBC" w14:paraId="0EE5344F" w14:textId="2F6959BD">
            <w:pPr>
              <w:pStyle w:val="Default"/>
              <w:rPr>
                <w:color w:val="auto"/>
                <w:lang w:val="en-GB" w:eastAsia="ro-RO"/>
              </w:rPr>
            </w:pPr>
            <w:r>
              <w:rPr>
                <w:rFonts w:eastAsia="Times New Roman"/>
              </w:rPr>
              <w:t>Adjectives related to the clothing style.</w:t>
            </w:r>
          </w:p>
        </w:tc>
        <w:tc>
          <w:tcPr>
            <w:tcW w:w="1377" w:type="pct"/>
            <w:shd w:val="clear" w:color="auto" w:fill="auto"/>
            <w:tcMar/>
          </w:tcPr>
          <w:p w:rsidRPr="001E1CBC" w:rsidR="001E1CBC" w:rsidP="001E1CBC" w:rsidRDefault="001E1CBC" w14:paraId="0A147047" w14:textId="1AF446E8">
            <w:pPr>
              <w:spacing w:before="100" w:beforeAutospacing="1" w:after="100" w:afterAutospacing="1" w:line="240" w:lineRule="auto"/>
              <w:textAlignment w:val="baseline"/>
              <w:rPr>
                <w:rFonts w:ascii="Times New Roman" w:hAnsi="Times New Roman" w:eastAsia="Times New Roman"/>
                <w:sz w:val="24"/>
                <w:szCs w:val="24"/>
              </w:rPr>
            </w:pPr>
            <w:r w:rsidRPr="001E1CBC">
              <w:rPr>
                <w:rFonts w:ascii="Times New Roman" w:hAnsi="Times New Roman" w:eastAsia="Times New Roman"/>
                <w:sz w:val="20"/>
                <w:szCs w:val="20"/>
                <w:lang w:val="en-GB"/>
              </w:rPr>
              <w:t>Interactive practical course: pair work, group work, learning by cooperation/conversation/ debates/ role play/ solving exercises/ learning by researching and discovering/ mixed learning, problematization. </w:t>
            </w:r>
            <w:r w:rsidRPr="001E1CBC">
              <w:rPr>
                <w:rFonts w:ascii="Times New Roman" w:hAnsi="Times New Roman" w:eastAsia="Times New Roman"/>
                <w:sz w:val="20"/>
                <w:szCs w:val="20"/>
              </w:rPr>
              <w:t> </w:t>
            </w:r>
          </w:p>
        </w:tc>
        <w:tc>
          <w:tcPr>
            <w:tcW w:w="805" w:type="pct"/>
            <w:shd w:val="clear" w:color="auto" w:fill="auto"/>
            <w:tcMar/>
          </w:tcPr>
          <w:p w:rsidRPr="00667581" w:rsidR="001E1CBC" w:rsidP="001E1CBC" w:rsidRDefault="001E1CBC" w14:paraId="4D240266" w14:textId="77777777">
            <w:pPr>
              <w:pStyle w:val="Default"/>
              <w:rPr>
                <w:color w:val="auto"/>
                <w:lang w:val="en-GB" w:eastAsia="ro-RO"/>
              </w:rPr>
            </w:pPr>
          </w:p>
        </w:tc>
      </w:tr>
      <w:tr w:rsidRPr="00667581" w:rsidR="00964D76" w:rsidTr="7B842190" w14:paraId="50FC5EF7" w14:textId="77777777">
        <w:trPr>
          <w:cantSplit/>
        </w:trPr>
        <w:tc>
          <w:tcPr>
            <w:tcW w:w="2818" w:type="pct"/>
            <w:shd w:val="clear" w:color="auto" w:fill="auto"/>
            <w:tcMar/>
          </w:tcPr>
          <w:p w:rsidRPr="008910D2" w:rsidR="00964D76" w:rsidP="008910D2" w:rsidRDefault="00964D76" w14:paraId="4AFA1E30" w14:textId="194924C7">
            <w:pPr>
              <w:pStyle w:val="Default"/>
              <w:numPr>
                <w:ilvl w:val="0"/>
                <w:numId w:val="24"/>
              </w:numPr>
              <w:rPr>
                <w:b/>
                <w:bCs/>
                <w:color w:val="auto"/>
                <w:lang w:val="en-GB" w:eastAsia="ro-RO"/>
              </w:rPr>
            </w:pPr>
            <w:r w:rsidRPr="008910D2">
              <w:rPr>
                <w:b/>
                <w:bCs/>
                <w:color w:val="auto"/>
                <w:lang w:val="en-GB" w:eastAsia="ro-RO"/>
              </w:rPr>
              <w:t>Health (weeks 8&amp;9)</w:t>
            </w:r>
          </w:p>
          <w:p w:rsidR="00964D76" w:rsidP="00964D76" w:rsidRDefault="00964D76" w14:paraId="1EB3E47A" w14:textId="77777777">
            <w:pPr>
              <w:pStyle w:val="Default"/>
              <w:rPr>
                <w:rStyle w:val="jlqj4b"/>
                <w:lang w:val="en"/>
              </w:rPr>
            </w:pPr>
            <w:r>
              <w:rPr>
                <w:rStyle w:val="jlqj4b"/>
                <w:lang w:val="en"/>
              </w:rPr>
              <w:t>Health habits.</w:t>
            </w:r>
            <w:r>
              <w:rPr>
                <w:rStyle w:val="viiyi"/>
                <w:lang w:val="en"/>
              </w:rPr>
              <w:t xml:space="preserve"> </w:t>
            </w:r>
            <w:r>
              <w:rPr>
                <w:rStyle w:val="jlqj4b"/>
                <w:lang w:val="en"/>
              </w:rPr>
              <w:t xml:space="preserve">Daily actions. </w:t>
            </w:r>
          </w:p>
          <w:p w:rsidR="00964D76" w:rsidP="00964D76" w:rsidRDefault="00964D76" w14:paraId="14FE79C2" w14:textId="77777777">
            <w:pPr>
              <w:pStyle w:val="Default"/>
              <w:rPr>
                <w:rStyle w:val="jlqj4b"/>
                <w:lang w:val="en"/>
              </w:rPr>
            </w:pPr>
            <w:r>
              <w:rPr>
                <w:rStyle w:val="jlqj4b"/>
                <w:lang w:val="en"/>
              </w:rPr>
              <w:t xml:space="preserve">Vocabulary: body parts, days of the week, sports activities, physical appearance. </w:t>
            </w:r>
          </w:p>
          <w:p w:rsidR="00964D76" w:rsidP="00964D76" w:rsidRDefault="00964D76" w14:paraId="2E3D4DF2" w14:textId="77777777">
            <w:pPr>
              <w:pStyle w:val="Default"/>
              <w:rPr>
                <w:rStyle w:val="jlqj4b"/>
                <w:lang w:val="en"/>
              </w:rPr>
            </w:pPr>
            <w:r>
              <w:rPr>
                <w:rStyle w:val="jlqj4b"/>
                <w:lang w:val="en"/>
              </w:rPr>
              <w:t xml:space="preserve">Making recommendations and giving advice. </w:t>
            </w:r>
          </w:p>
          <w:p w:rsidR="00964D76" w:rsidP="00964D76" w:rsidRDefault="00964D76" w14:paraId="0C3B40CB" w14:textId="77777777">
            <w:pPr>
              <w:pStyle w:val="Default"/>
              <w:rPr>
                <w:rStyle w:val="jlqj4b"/>
                <w:lang w:val="en"/>
              </w:rPr>
            </w:pPr>
            <w:r>
              <w:rPr>
                <w:rStyle w:val="jlqj4b"/>
                <w:lang w:val="en"/>
              </w:rPr>
              <w:t>The present of irregular verbs.</w:t>
            </w:r>
            <w:r>
              <w:rPr>
                <w:rStyle w:val="viiyi"/>
                <w:lang w:val="en"/>
              </w:rPr>
              <w:t xml:space="preserve"> </w:t>
            </w:r>
            <w:r>
              <w:rPr>
                <w:rStyle w:val="jlqj4b"/>
                <w:lang w:val="en"/>
              </w:rPr>
              <w:t xml:space="preserve">Reflexive verbs: placement of pronouns. </w:t>
            </w:r>
          </w:p>
          <w:p w:rsidRPr="00A14DC5" w:rsidR="00964D76" w:rsidP="00964D76" w:rsidRDefault="00964D76" w14:paraId="65F96AC7" w14:textId="77777777">
            <w:pPr>
              <w:spacing w:after="0" w:line="240" w:lineRule="auto"/>
              <w:ind w:hanging="2"/>
              <w:rPr>
                <w:rFonts w:ascii="Times New Roman" w:hAnsi="Times New Roman" w:eastAsia="Times New Roman"/>
                <w:sz w:val="20"/>
                <w:szCs w:val="20"/>
                <w:lang w:val="es-ES"/>
              </w:rPr>
            </w:pPr>
            <w:r w:rsidRPr="00A14DC5">
              <w:rPr>
                <w:rFonts w:ascii="Times New Roman" w:hAnsi="Times New Roman" w:eastAsia="Times New Roman"/>
                <w:i/>
                <w:sz w:val="20"/>
                <w:szCs w:val="20"/>
                <w:lang w:val="es-ES"/>
              </w:rPr>
              <w:t>Es+ adjetivo</w:t>
            </w:r>
            <w:r w:rsidRPr="00A14DC5">
              <w:rPr>
                <w:rFonts w:ascii="Times New Roman" w:hAnsi="Times New Roman" w:eastAsia="Times New Roman"/>
                <w:sz w:val="20"/>
                <w:szCs w:val="20"/>
                <w:lang w:val="es-ES"/>
              </w:rPr>
              <w:t xml:space="preserve">+ infinitivo. </w:t>
            </w:r>
            <w:r w:rsidRPr="00A14DC5">
              <w:rPr>
                <w:rFonts w:ascii="Times New Roman" w:hAnsi="Times New Roman" w:eastAsia="Times New Roman"/>
                <w:i/>
                <w:sz w:val="20"/>
                <w:szCs w:val="20"/>
                <w:lang w:val="es-ES"/>
              </w:rPr>
              <w:t>Hay que</w:t>
            </w:r>
            <w:r w:rsidRPr="00A14DC5">
              <w:rPr>
                <w:rFonts w:ascii="Times New Roman" w:hAnsi="Times New Roman" w:eastAsia="Times New Roman"/>
                <w:sz w:val="20"/>
                <w:szCs w:val="20"/>
                <w:lang w:val="es-ES"/>
              </w:rPr>
              <w:t xml:space="preserve">+ infinitivo. </w:t>
            </w:r>
          </w:p>
          <w:p w:rsidR="00964D76" w:rsidP="00964D76" w:rsidRDefault="00964D76" w14:paraId="49839FCA" w14:textId="77777777">
            <w:pPr>
              <w:pStyle w:val="Default"/>
              <w:rPr>
                <w:rStyle w:val="jlqj4b"/>
                <w:lang w:val="en"/>
              </w:rPr>
            </w:pPr>
            <w:r>
              <w:rPr>
                <w:rStyle w:val="jlqj4b"/>
                <w:lang w:val="en"/>
              </w:rPr>
              <w:t xml:space="preserve">There is that + infinitive. </w:t>
            </w:r>
          </w:p>
          <w:p w:rsidR="00964D76" w:rsidP="00964D76" w:rsidRDefault="00964D76" w14:paraId="650362AA" w14:textId="77777777">
            <w:pPr>
              <w:pStyle w:val="Default"/>
              <w:rPr>
                <w:rStyle w:val="jlqj4b"/>
                <w:lang w:val="en"/>
              </w:rPr>
            </w:pPr>
            <w:r>
              <w:rPr>
                <w:rStyle w:val="jlqj4b"/>
                <w:lang w:val="en"/>
              </w:rPr>
              <w:t xml:space="preserve">Frequency expression. </w:t>
            </w:r>
          </w:p>
          <w:p w:rsidR="00964D76" w:rsidP="00964D76" w:rsidRDefault="00964D76" w14:paraId="16806B74" w14:textId="77777777">
            <w:pPr>
              <w:pStyle w:val="Default"/>
              <w:rPr>
                <w:rStyle w:val="jlqj4b"/>
                <w:lang w:val="en"/>
              </w:rPr>
            </w:pPr>
            <w:r>
              <w:rPr>
                <w:rStyle w:val="jlqj4b"/>
                <w:lang w:val="en"/>
              </w:rPr>
              <w:t xml:space="preserve">Expression of negation. </w:t>
            </w:r>
          </w:p>
          <w:p w:rsidR="00964D76" w:rsidP="00964D76" w:rsidRDefault="00964D76" w14:paraId="7A2E2123" w14:textId="77777777">
            <w:pPr>
              <w:pStyle w:val="Default"/>
              <w:rPr>
                <w:rStyle w:val="jlqj4b"/>
                <w:lang w:val="en"/>
              </w:rPr>
            </w:pPr>
            <w:r>
              <w:rPr>
                <w:rStyle w:val="jlqj4b"/>
                <w:lang w:val="en"/>
              </w:rPr>
              <w:t xml:space="preserve">Adverbs of quantity. </w:t>
            </w:r>
          </w:p>
          <w:p w:rsidR="00964D76" w:rsidP="00964D76" w:rsidRDefault="00964D76" w14:paraId="5E06B9F2" w14:textId="77777777">
            <w:pPr>
              <w:pStyle w:val="Default"/>
              <w:rPr>
                <w:rFonts w:eastAsia="Times New Roman"/>
                <w:i/>
                <w:iCs/>
                <w:lang w:val="es-ES"/>
              </w:rPr>
            </w:pPr>
            <w:r w:rsidRPr="00964D76">
              <w:rPr>
                <w:rStyle w:val="jlqj4b"/>
                <w:lang w:val="es-ES"/>
              </w:rPr>
              <w:t xml:space="preserve">Adjectives: </w:t>
            </w:r>
            <w:r w:rsidRPr="006C0B5C">
              <w:rPr>
                <w:rFonts w:eastAsia="Times New Roman"/>
                <w:i/>
                <w:iCs/>
                <w:lang w:val="es-ES"/>
              </w:rPr>
              <w:t>mucho/a/os/as, demasiado/a/os/as.</w:t>
            </w:r>
          </w:p>
          <w:p w:rsidRPr="00667581" w:rsidR="00964D76" w:rsidP="00964D76" w:rsidRDefault="00964D76" w14:paraId="46165028" w14:textId="6E917A1E">
            <w:pPr>
              <w:pStyle w:val="Default"/>
              <w:rPr>
                <w:color w:val="auto"/>
                <w:lang w:val="en-GB" w:eastAsia="ro-RO"/>
              </w:rPr>
            </w:pPr>
            <w:r>
              <w:rPr>
                <w:rStyle w:val="jlqj4b"/>
                <w:lang w:val="en"/>
              </w:rPr>
              <w:t>Reading: Radio interviews, press articles.</w:t>
            </w:r>
          </w:p>
        </w:tc>
        <w:tc>
          <w:tcPr>
            <w:tcW w:w="1377" w:type="pct"/>
            <w:shd w:val="clear" w:color="auto" w:fill="auto"/>
            <w:tcMar/>
          </w:tcPr>
          <w:p w:rsidRPr="00667581" w:rsidR="00964D76" w:rsidP="00964D76" w:rsidRDefault="00964D76" w14:paraId="610DEAC4" w14:textId="25A3DB11">
            <w:pPr>
              <w:spacing w:after="0" w:line="240" w:lineRule="auto"/>
              <w:rPr>
                <w:rFonts w:ascii="Times New Roman" w:hAnsi="Times New Roman"/>
                <w:sz w:val="20"/>
                <w:szCs w:val="20"/>
                <w:lang w:val="en-GB" w:eastAsia="ro-RO"/>
              </w:rPr>
            </w:pPr>
            <w:r w:rsidRPr="001E1CBC">
              <w:rPr>
                <w:rFonts w:ascii="Times New Roman" w:hAnsi="Times New Roman" w:eastAsia="Times New Roman"/>
                <w:sz w:val="20"/>
                <w:szCs w:val="20"/>
                <w:lang w:val="en-GB"/>
              </w:rPr>
              <w:t>Interactive practical course: pair work, group work, learning by cooperation/conversation/ debates/ role play/ solving exercises/ learning by researching and discovering/ mixed learning, problematization. </w:t>
            </w:r>
            <w:r w:rsidRPr="001E1CBC">
              <w:rPr>
                <w:rFonts w:ascii="Times New Roman" w:hAnsi="Times New Roman" w:eastAsia="Times New Roman"/>
                <w:sz w:val="20"/>
                <w:szCs w:val="20"/>
              </w:rPr>
              <w:t> </w:t>
            </w:r>
          </w:p>
        </w:tc>
        <w:tc>
          <w:tcPr>
            <w:tcW w:w="805" w:type="pct"/>
            <w:shd w:val="clear" w:color="auto" w:fill="auto"/>
            <w:tcMar/>
          </w:tcPr>
          <w:p w:rsidRPr="00667581" w:rsidR="00964D76" w:rsidP="00964D76" w:rsidRDefault="00964D76" w14:paraId="6DF4520B" w14:textId="77777777">
            <w:pPr>
              <w:pStyle w:val="Default"/>
              <w:rPr>
                <w:color w:val="auto"/>
                <w:lang w:val="en-GB" w:eastAsia="ro-RO"/>
              </w:rPr>
            </w:pPr>
          </w:p>
        </w:tc>
      </w:tr>
      <w:tr w:rsidRPr="00667581" w:rsidR="00964D76" w:rsidTr="7B842190" w14:paraId="69E2E30D" w14:textId="77777777">
        <w:trPr>
          <w:cantSplit/>
        </w:trPr>
        <w:tc>
          <w:tcPr>
            <w:tcW w:w="2818" w:type="pct"/>
            <w:shd w:val="clear" w:color="auto" w:fill="auto"/>
            <w:tcMar/>
          </w:tcPr>
          <w:p w:rsidRPr="008910D2" w:rsidR="008910D2" w:rsidP="008910D2" w:rsidRDefault="008910D2" w14:paraId="67E59E00" w14:textId="24CCAE69">
            <w:pPr>
              <w:pStyle w:val="Default"/>
              <w:numPr>
                <w:ilvl w:val="0"/>
                <w:numId w:val="24"/>
              </w:numPr>
              <w:rPr>
                <w:rStyle w:val="jlqj4b"/>
                <w:b/>
                <w:bCs/>
                <w:lang w:val="en"/>
              </w:rPr>
            </w:pPr>
            <w:r w:rsidRPr="008910D2">
              <w:rPr>
                <w:rStyle w:val="jlqj4b"/>
                <w:b/>
                <w:bCs/>
                <w:lang w:val="en"/>
              </w:rPr>
              <w:t>Cuisine (week 10)</w:t>
            </w:r>
          </w:p>
          <w:p w:rsidR="008910D2" w:rsidP="00964D76" w:rsidRDefault="00964D76" w14:paraId="0488EF61" w14:textId="51AC7978">
            <w:pPr>
              <w:pStyle w:val="Default"/>
              <w:rPr>
                <w:rStyle w:val="viiyi"/>
                <w:lang w:val="en"/>
              </w:rPr>
            </w:pPr>
            <w:r>
              <w:rPr>
                <w:rStyle w:val="jlqj4b"/>
                <w:lang w:val="en"/>
              </w:rPr>
              <w:t>Buy</w:t>
            </w:r>
            <w:r w:rsidR="008910D2">
              <w:rPr>
                <w:rStyle w:val="jlqj4b"/>
                <w:lang w:val="en"/>
              </w:rPr>
              <w:t>ing</w:t>
            </w:r>
            <w:r>
              <w:rPr>
                <w:rStyle w:val="jlqj4b"/>
                <w:lang w:val="en"/>
              </w:rPr>
              <w:t xml:space="preserve"> staple food.</w:t>
            </w:r>
            <w:r>
              <w:rPr>
                <w:rStyle w:val="viiyi"/>
                <w:lang w:val="en"/>
              </w:rPr>
              <w:t xml:space="preserve"> </w:t>
            </w:r>
            <w:r>
              <w:rPr>
                <w:rStyle w:val="jlqj4b"/>
                <w:lang w:val="en"/>
              </w:rPr>
              <w:t>Weights and measures.</w:t>
            </w:r>
            <w:r>
              <w:rPr>
                <w:rStyle w:val="viiyi"/>
                <w:lang w:val="en"/>
              </w:rPr>
              <w:t xml:space="preserve"> </w:t>
            </w:r>
          </w:p>
          <w:p w:rsidR="008910D2" w:rsidP="00964D76" w:rsidRDefault="00964D76" w14:paraId="42C8DC86" w14:textId="77777777">
            <w:pPr>
              <w:pStyle w:val="Default"/>
              <w:rPr>
                <w:rStyle w:val="viiyi"/>
                <w:lang w:val="en"/>
              </w:rPr>
            </w:pPr>
            <w:r>
              <w:rPr>
                <w:rStyle w:val="jlqj4b"/>
                <w:lang w:val="en"/>
              </w:rPr>
              <w:t xml:space="preserve">How to </w:t>
            </w:r>
            <w:r w:rsidR="008910D2">
              <w:rPr>
                <w:rStyle w:val="jlqj4b"/>
                <w:lang w:val="en"/>
              </w:rPr>
              <w:t>act in</w:t>
            </w:r>
            <w:r>
              <w:rPr>
                <w:rStyle w:val="jlqj4b"/>
                <w:lang w:val="en"/>
              </w:rPr>
              <w:t xml:space="preserve"> a restaurant.</w:t>
            </w:r>
            <w:r>
              <w:rPr>
                <w:rStyle w:val="viiyi"/>
                <w:lang w:val="en"/>
              </w:rPr>
              <w:t xml:space="preserve"> </w:t>
            </w:r>
            <w:r>
              <w:rPr>
                <w:rStyle w:val="jlqj4b"/>
                <w:lang w:val="en"/>
              </w:rPr>
              <w:t>Description and valorization of eating habits.</w:t>
            </w:r>
            <w:r>
              <w:rPr>
                <w:rStyle w:val="viiyi"/>
                <w:lang w:val="en"/>
              </w:rPr>
              <w:t xml:space="preserve"> </w:t>
            </w:r>
          </w:p>
          <w:p w:rsidR="008910D2" w:rsidP="00964D76" w:rsidRDefault="00964D76" w14:paraId="4A0B60D7" w14:textId="77777777">
            <w:pPr>
              <w:pStyle w:val="Default"/>
              <w:rPr>
                <w:rStyle w:val="viiyi"/>
                <w:lang w:val="en"/>
              </w:rPr>
            </w:pPr>
            <w:r>
              <w:rPr>
                <w:rStyle w:val="jlqj4b"/>
                <w:lang w:val="en"/>
              </w:rPr>
              <w:t>Writ</w:t>
            </w:r>
            <w:r w:rsidR="008910D2">
              <w:rPr>
                <w:rStyle w:val="jlqj4b"/>
                <w:lang w:val="en"/>
              </w:rPr>
              <w:t xml:space="preserve">ing </w:t>
            </w:r>
            <w:r>
              <w:rPr>
                <w:rStyle w:val="jlqj4b"/>
                <w:lang w:val="en"/>
              </w:rPr>
              <w:t>a recipe and explain</w:t>
            </w:r>
            <w:r w:rsidR="008910D2">
              <w:rPr>
                <w:rStyle w:val="jlqj4b"/>
                <w:lang w:val="en"/>
              </w:rPr>
              <w:t>ing</w:t>
            </w:r>
            <w:r>
              <w:rPr>
                <w:rStyle w:val="jlqj4b"/>
                <w:lang w:val="en"/>
              </w:rPr>
              <w:t xml:space="preserve"> it.</w:t>
            </w:r>
            <w:r>
              <w:rPr>
                <w:rStyle w:val="viiyi"/>
                <w:lang w:val="en"/>
              </w:rPr>
              <w:t xml:space="preserve"> </w:t>
            </w:r>
          </w:p>
          <w:p w:rsidR="008910D2" w:rsidP="00964D76" w:rsidRDefault="00964D76" w14:paraId="2D587022" w14:textId="77777777">
            <w:pPr>
              <w:pStyle w:val="Default"/>
              <w:rPr>
                <w:rStyle w:val="jlqj4b"/>
                <w:lang w:val="en"/>
              </w:rPr>
            </w:pPr>
            <w:r>
              <w:rPr>
                <w:rStyle w:val="jlqj4b"/>
                <w:lang w:val="en"/>
              </w:rPr>
              <w:t>Giv</w:t>
            </w:r>
            <w:r w:rsidR="008910D2">
              <w:rPr>
                <w:rStyle w:val="jlqj4b"/>
                <w:lang w:val="en"/>
              </w:rPr>
              <w:t>ing</w:t>
            </w:r>
            <w:r>
              <w:rPr>
                <w:rStyle w:val="jlqj4b"/>
                <w:lang w:val="en"/>
              </w:rPr>
              <w:t xml:space="preserve"> and understand</w:t>
            </w:r>
            <w:r w:rsidR="008910D2">
              <w:rPr>
                <w:rStyle w:val="jlqj4b"/>
                <w:lang w:val="en"/>
              </w:rPr>
              <w:t>ing</w:t>
            </w:r>
            <w:r>
              <w:rPr>
                <w:rStyle w:val="jlqj4b"/>
                <w:lang w:val="en"/>
              </w:rPr>
              <w:t xml:space="preserve"> instructions. </w:t>
            </w:r>
          </w:p>
          <w:p w:rsidR="008910D2" w:rsidP="7B842190" w:rsidRDefault="00964D76" w14:paraId="0F2F3FC8" w14:textId="77777777">
            <w:pPr>
              <w:pStyle w:val="Default"/>
              <w:rPr>
                <w:rStyle w:val="jlqj4b"/>
                <w:lang w:val="en-US"/>
              </w:rPr>
            </w:pPr>
            <w:r w:rsidRPr="7B842190" w:rsidR="00964D76">
              <w:rPr>
                <w:rStyle w:val="jlqj4b"/>
                <w:lang w:val="en-US"/>
              </w:rPr>
              <w:t>Vocabulary: Food and containers.</w:t>
            </w:r>
            <w:r w:rsidRPr="7B842190" w:rsidR="00964D76">
              <w:rPr>
                <w:rStyle w:val="viiyi"/>
                <w:lang w:val="en-US"/>
              </w:rPr>
              <w:t xml:space="preserve"> </w:t>
            </w:r>
            <w:r w:rsidRPr="7B842190" w:rsidR="00964D76">
              <w:rPr>
                <w:rStyle w:val="jlqj4b"/>
                <w:lang w:val="en-US"/>
              </w:rPr>
              <w:t xml:space="preserve">Cuisine: ingredients, </w:t>
            </w:r>
            <w:r w:rsidRPr="7B842190" w:rsidR="00964D76">
              <w:rPr>
                <w:rStyle w:val="jlqj4b"/>
                <w:lang w:val="en-US"/>
              </w:rPr>
              <w:t>dishes</w:t>
            </w:r>
            <w:r w:rsidRPr="7B842190" w:rsidR="00964D76">
              <w:rPr>
                <w:rStyle w:val="jlqj4b"/>
                <w:lang w:val="en-US"/>
              </w:rPr>
              <w:t xml:space="preserve"> and recipes.</w:t>
            </w:r>
            <w:r w:rsidRPr="7B842190" w:rsidR="00964D76">
              <w:rPr>
                <w:rStyle w:val="viiyi"/>
                <w:lang w:val="en-US"/>
              </w:rPr>
              <w:t xml:space="preserve"> </w:t>
            </w:r>
            <w:r w:rsidRPr="7B842190" w:rsidR="00964D76">
              <w:rPr>
                <w:rStyle w:val="jlqj4b"/>
                <w:lang w:val="en-US"/>
              </w:rPr>
              <w:t>Drinks.</w:t>
            </w:r>
            <w:r w:rsidRPr="7B842190" w:rsidR="00964D76">
              <w:rPr>
                <w:rStyle w:val="viiyi"/>
                <w:lang w:val="en-US"/>
              </w:rPr>
              <w:t xml:space="preserve"> </w:t>
            </w:r>
            <w:r w:rsidRPr="7B842190" w:rsidR="00964D76">
              <w:rPr>
                <w:rStyle w:val="jlqj4b"/>
                <w:lang w:val="en-US"/>
              </w:rPr>
              <w:t xml:space="preserve">Typical / traditional dishes. </w:t>
            </w:r>
          </w:p>
          <w:p w:rsidR="008910D2" w:rsidP="00964D76" w:rsidRDefault="008910D2" w14:paraId="4AB805CF" w14:textId="77777777">
            <w:pPr>
              <w:pStyle w:val="Default"/>
              <w:rPr>
                <w:rStyle w:val="jlqj4b"/>
                <w:lang w:val="en"/>
              </w:rPr>
            </w:pPr>
            <w:r>
              <w:rPr>
                <w:rStyle w:val="jlqj4b"/>
                <w:lang w:val="en"/>
              </w:rPr>
              <w:t>Reading</w:t>
            </w:r>
            <w:r w:rsidR="00964D76">
              <w:rPr>
                <w:rStyle w:val="jlqj4b"/>
                <w:lang w:val="en"/>
              </w:rPr>
              <w:t>: restaurant menu, shopping list, interview</w:t>
            </w:r>
            <w:r>
              <w:rPr>
                <w:rStyle w:val="jlqj4b"/>
                <w:lang w:val="en"/>
              </w:rPr>
              <w:t>s</w:t>
            </w:r>
            <w:r w:rsidR="00964D76">
              <w:rPr>
                <w:rStyle w:val="jlqj4b"/>
                <w:lang w:val="en"/>
              </w:rPr>
              <w:t xml:space="preserve">. </w:t>
            </w:r>
          </w:p>
          <w:p w:rsidR="00964D76" w:rsidP="00964D76" w:rsidRDefault="00964D76" w14:paraId="105D3808" w14:textId="77777777">
            <w:pPr>
              <w:pStyle w:val="Default"/>
              <w:rPr>
                <w:rStyle w:val="jlqj4b"/>
                <w:i/>
                <w:iCs/>
                <w:lang w:val="en"/>
              </w:rPr>
            </w:pPr>
            <w:r>
              <w:rPr>
                <w:rStyle w:val="jlqj4b"/>
                <w:lang w:val="en"/>
              </w:rPr>
              <w:t xml:space="preserve">Frequency markers, indefinite pronouns, impersonal forms </w:t>
            </w:r>
            <w:r w:rsidR="008910D2">
              <w:rPr>
                <w:rStyle w:val="jlqj4b"/>
                <w:lang w:val="en"/>
              </w:rPr>
              <w:t>using</w:t>
            </w:r>
            <w:r>
              <w:rPr>
                <w:rStyle w:val="jlqj4b"/>
                <w:lang w:val="en"/>
              </w:rPr>
              <w:t xml:space="preserve"> </w:t>
            </w:r>
            <w:r w:rsidRPr="008910D2">
              <w:rPr>
                <w:rStyle w:val="jlqj4b"/>
                <w:i/>
                <w:iCs/>
                <w:lang w:val="en"/>
              </w:rPr>
              <w:t>se.</w:t>
            </w:r>
          </w:p>
          <w:p w:rsidRPr="00964D76" w:rsidR="008910D2" w:rsidP="00964D76" w:rsidRDefault="008910D2" w14:paraId="6CAB08EF" w14:textId="2994EF49">
            <w:pPr>
              <w:pStyle w:val="Default"/>
            </w:pPr>
            <w:r>
              <w:rPr>
                <w:rFonts w:eastAsia="Times New Roman"/>
                <w:i/>
              </w:rPr>
              <w:t xml:space="preserve">Con, sin. </w:t>
            </w:r>
          </w:p>
        </w:tc>
        <w:tc>
          <w:tcPr>
            <w:tcW w:w="1377" w:type="pct"/>
            <w:shd w:val="clear" w:color="auto" w:fill="auto"/>
            <w:tcMar/>
          </w:tcPr>
          <w:p w:rsidRPr="00667581" w:rsidR="00964D76" w:rsidP="00964D76" w:rsidRDefault="00D02FA8" w14:paraId="78829FD9" w14:textId="6638E7DF">
            <w:pPr>
              <w:spacing w:after="0" w:line="240" w:lineRule="auto"/>
              <w:rPr>
                <w:rFonts w:ascii="Times New Roman" w:hAnsi="Times New Roman"/>
                <w:sz w:val="20"/>
                <w:szCs w:val="20"/>
                <w:lang w:val="en-GB" w:eastAsia="ro-RO"/>
              </w:rPr>
            </w:pPr>
            <w:r w:rsidRPr="001E1CBC">
              <w:rPr>
                <w:rFonts w:ascii="Times New Roman" w:hAnsi="Times New Roman" w:eastAsia="Times New Roman"/>
                <w:sz w:val="20"/>
                <w:szCs w:val="20"/>
                <w:lang w:val="en-GB"/>
              </w:rPr>
              <w:t>Interactive practical course: pair work, group work, learning by cooperation/conversation/ debates/ role play/ solving exercises/ learning by researching and discovering/ mixed learning, problematization. </w:t>
            </w:r>
            <w:r w:rsidRPr="001E1CBC">
              <w:rPr>
                <w:rFonts w:ascii="Times New Roman" w:hAnsi="Times New Roman" w:eastAsia="Times New Roman"/>
                <w:sz w:val="20"/>
                <w:szCs w:val="20"/>
              </w:rPr>
              <w:t> </w:t>
            </w:r>
          </w:p>
        </w:tc>
        <w:tc>
          <w:tcPr>
            <w:tcW w:w="805" w:type="pct"/>
            <w:shd w:val="clear" w:color="auto" w:fill="auto"/>
            <w:tcMar/>
          </w:tcPr>
          <w:p w:rsidRPr="00667581" w:rsidR="00964D76" w:rsidP="00964D76" w:rsidRDefault="00964D76" w14:paraId="463B3EBE" w14:textId="77777777">
            <w:pPr>
              <w:pStyle w:val="Default"/>
              <w:rPr>
                <w:color w:val="auto"/>
                <w:lang w:val="en-GB" w:eastAsia="ro-RO"/>
              </w:rPr>
            </w:pPr>
          </w:p>
        </w:tc>
      </w:tr>
      <w:tr w:rsidRPr="00667581" w:rsidR="008910D2" w:rsidTr="7B842190" w14:paraId="4953EBC9" w14:textId="77777777">
        <w:trPr>
          <w:cantSplit/>
        </w:trPr>
        <w:tc>
          <w:tcPr>
            <w:tcW w:w="2818" w:type="pct"/>
            <w:shd w:val="clear" w:color="auto" w:fill="auto"/>
            <w:tcMar/>
          </w:tcPr>
          <w:p w:rsidR="008910D2" w:rsidP="008910D2" w:rsidRDefault="008910D2" w14:paraId="7C1B82D4" w14:textId="77777777">
            <w:pPr>
              <w:pStyle w:val="Default"/>
              <w:numPr>
                <w:ilvl w:val="0"/>
                <w:numId w:val="24"/>
              </w:numPr>
              <w:rPr>
                <w:rStyle w:val="jlqj4b"/>
                <w:b/>
                <w:bCs/>
                <w:lang w:val="en"/>
              </w:rPr>
            </w:pPr>
            <w:r>
              <w:rPr>
                <w:rStyle w:val="jlqj4b"/>
                <w:b/>
                <w:bCs/>
                <w:lang w:val="en"/>
              </w:rPr>
              <w:lastRenderedPageBreak/>
              <w:t>Jobs (week 11&amp;12)</w:t>
            </w:r>
          </w:p>
          <w:p w:rsidRPr="008910D2" w:rsidR="008910D2" w:rsidP="7B842190" w:rsidRDefault="008910D2" w14:paraId="2B36FE4D" w14:textId="30E5DDB7">
            <w:pPr>
              <w:pStyle w:val="Default"/>
              <w:rPr>
                <w:rStyle w:val="jlqj4b"/>
                <w:lang w:val="en-US"/>
              </w:rPr>
            </w:pPr>
            <w:r w:rsidRPr="7B842190" w:rsidR="008910D2">
              <w:rPr>
                <w:rStyle w:val="jlqj4b"/>
                <w:lang w:val="en-US"/>
              </w:rPr>
              <w:t>Provid</w:t>
            </w:r>
            <w:r w:rsidRPr="7B842190" w:rsidR="009B4D28">
              <w:rPr>
                <w:rStyle w:val="jlqj4b"/>
                <w:lang w:val="en-US"/>
              </w:rPr>
              <w:t>ing</w:t>
            </w:r>
            <w:r w:rsidRPr="7B842190" w:rsidR="008910D2">
              <w:rPr>
                <w:rStyle w:val="jlqj4b"/>
                <w:lang w:val="en-US"/>
              </w:rPr>
              <w:t xml:space="preserve"> and understand</w:t>
            </w:r>
            <w:r w:rsidRPr="7B842190" w:rsidR="009B4D28">
              <w:rPr>
                <w:rStyle w:val="jlqj4b"/>
                <w:lang w:val="en-US"/>
              </w:rPr>
              <w:t xml:space="preserve">ing </w:t>
            </w:r>
            <w:r w:rsidRPr="7B842190" w:rsidR="008910D2">
              <w:rPr>
                <w:rStyle w:val="jlqj4b"/>
                <w:lang w:val="en-US"/>
              </w:rPr>
              <w:t>information about work experience. Understand</w:t>
            </w:r>
            <w:r w:rsidRPr="7B842190" w:rsidR="009B4D28">
              <w:rPr>
                <w:rStyle w:val="jlqj4b"/>
                <w:lang w:val="en-US"/>
              </w:rPr>
              <w:t>ing</w:t>
            </w:r>
            <w:r w:rsidRPr="7B842190" w:rsidR="008910D2">
              <w:rPr>
                <w:rStyle w:val="jlqj4b"/>
                <w:lang w:val="en-US"/>
              </w:rPr>
              <w:t xml:space="preserve"> job ads. To formulate opinions on the advantages and disadvantages of professions. </w:t>
            </w:r>
            <w:r w:rsidRPr="7B842190" w:rsidR="009B4D28">
              <w:rPr>
                <w:rStyle w:val="jlqj4b"/>
                <w:lang w:val="en-US"/>
              </w:rPr>
              <w:t>Justify</w:t>
            </w:r>
            <w:r w:rsidRPr="7B842190" w:rsidR="009B4D28">
              <w:rPr>
                <w:rStyle w:val="jlqj4b"/>
                <w:lang w:val="en-US"/>
              </w:rPr>
              <w:t>ing</w:t>
            </w:r>
            <w:r w:rsidRPr="7B842190" w:rsidR="008910D2">
              <w:rPr>
                <w:rStyle w:val="jlqj4b"/>
                <w:lang w:val="en-US"/>
              </w:rPr>
              <w:t xml:space="preserve"> opinions and </w:t>
            </w:r>
            <w:r w:rsidRPr="7B842190" w:rsidR="009B4D28">
              <w:rPr>
                <w:rStyle w:val="jlqj4b"/>
                <w:lang w:val="en-US"/>
              </w:rPr>
              <w:t xml:space="preserve">expressing </w:t>
            </w:r>
            <w:r w:rsidRPr="7B842190" w:rsidR="008910D2">
              <w:rPr>
                <w:rStyle w:val="jlqj4b"/>
                <w:lang w:val="en-US"/>
              </w:rPr>
              <w:t xml:space="preserve">qualities necessary for a job. </w:t>
            </w:r>
            <w:r w:rsidRPr="7B842190" w:rsidR="008910D2">
              <w:rPr>
                <w:rStyle w:val="jlqj4b"/>
                <w:lang w:val="en-US"/>
              </w:rPr>
              <w:t>Selection</w:t>
            </w:r>
            <w:r w:rsidRPr="7B842190" w:rsidR="008910D2">
              <w:rPr>
                <w:rStyle w:val="jlqj4b"/>
                <w:lang w:val="en-US"/>
              </w:rPr>
              <w:t xml:space="preserve"> of candidates for various jobs.</w:t>
            </w:r>
          </w:p>
          <w:p w:rsidRPr="008910D2" w:rsidR="008910D2" w:rsidP="008910D2" w:rsidRDefault="008910D2" w14:paraId="77C69BA6" w14:textId="62272E51">
            <w:pPr>
              <w:pStyle w:val="Default"/>
              <w:rPr>
                <w:rStyle w:val="jlqj4b"/>
                <w:lang w:val="en"/>
              </w:rPr>
            </w:pPr>
            <w:r w:rsidRPr="008910D2">
              <w:rPr>
                <w:rStyle w:val="jlqj4b"/>
                <w:lang w:val="en"/>
              </w:rPr>
              <w:t>Reading: job announcements, job interview, radio interviews, curriculum vitae.</w:t>
            </w:r>
          </w:p>
          <w:p w:rsidRPr="008910D2" w:rsidR="008910D2" w:rsidP="008910D2" w:rsidRDefault="008910D2" w14:paraId="194E1AAE" w14:textId="38448BCC">
            <w:pPr>
              <w:pStyle w:val="Default"/>
              <w:rPr>
                <w:rStyle w:val="jlqj4b"/>
                <w:lang w:val="en"/>
              </w:rPr>
            </w:pPr>
            <w:r w:rsidRPr="008910D2">
              <w:rPr>
                <w:rStyle w:val="jlqj4b"/>
                <w:lang w:val="en"/>
              </w:rPr>
              <w:t>Vocabulary: Personal data and experience related to the profession. Hobbies and skills. Professional curriculum: studies, foreign languages, work experience, personality.</w:t>
            </w:r>
          </w:p>
          <w:p w:rsidRPr="009B4D28" w:rsidR="009B4D28" w:rsidP="009B4D28" w:rsidRDefault="008910D2" w14:paraId="04F6C6D6" w14:textId="73D02A76">
            <w:pPr>
              <w:spacing w:after="0" w:line="240" w:lineRule="auto"/>
              <w:ind w:hanging="2"/>
              <w:rPr>
                <w:rFonts w:ascii="Times New Roman" w:hAnsi="Times New Roman" w:eastAsia="Times New Roman"/>
                <w:i/>
                <w:sz w:val="20"/>
                <w:szCs w:val="20"/>
                <w:lang w:val="es-ES"/>
              </w:rPr>
            </w:pPr>
            <w:r w:rsidRPr="00D2780A">
              <w:rPr>
                <w:rStyle w:val="jlqj4b"/>
                <w:rFonts w:ascii="Times New Roman" w:hAnsi="Times New Roman" w:eastAsia="ヒラギノ角ゴ Pro W3"/>
                <w:color w:val="000000"/>
                <w:sz w:val="20"/>
                <w:szCs w:val="20"/>
                <w:lang w:val="es-ES"/>
              </w:rPr>
              <w:t>Lexical combinations:</w:t>
            </w:r>
            <w:r w:rsidRPr="009B4D28">
              <w:rPr>
                <w:rStyle w:val="jlqj4b"/>
                <w:lang w:val="es-ES"/>
              </w:rPr>
              <w:t xml:space="preserve"> </w:t>
            </w:r>
            <w:r w:rsidRPr="00A14DC5" w:rsidR="009B4D28">
              <w:rPr>
                <w:rFonts w:ascii="Times New Roman" w:hAnsi="Times New Roman" w:eastAsia="Times New Roman"/>
                <w:i/>
                <w:sz w:val="20"/>
                <w:szCs w:val="20"/>
                <w:lang w:val="es-ES"/>
              </w:rPr>
              <w:t>tener experiencia / buena</w:t>
            </w:r>
            <w:r w:rsidR="009B4D28">
              <w:rPr>
                <w:rFonts w:ascii="Times New Roman" w:hAnsi="Times New Roman" w:eastAsia="Times New Roman"/>
                <w:i/>
                <w:sz w:val="20"/>
                <w:szCs w:val="20"/>
                <w:lang w:val="es-ES"/>
              </w:rPr>
              <w:t xml:space="preserve"> </w:t>
            </w:r>
            <w:r w:rsidRPr="00A14DC5" w:rsidR="009B4D28">
              <w:rPr>
                <w:rFonts w:ascii="Times New Roman" w:hAnsi="Times New Roman" w:eastAsia="Times New Roman"/>
                <w:i/>
                <w:sz w:val="20"/>
                <w:szCs w:val="20"/>
                <w:lang w:val="es-ES"/>
              </w:rPr>
              <w:t xml:space="preserve">presencia / </w:t>
            </w:r>
            <w:r w:rsidR="009B4D28">
              <w:rPr>
                <w:rFonts w:ascii="Times New Roman" w:hAnsi="Times New Roman" w:eastAsia="Times New Roman"/>
                <w:i/>
                <w:sz w:val="20"/>
                <w:szCs w:val="20"/>
                <w:lang w:val="es-ES"/>
              </w:rPr>
              <w:t>c</w:t>
            </w:r>
            <w:r w:rsidRPr="00A14DC5" w:rsidR="009B4D28">
              <w:rPr>
                <w:rFonts w:ascii="Times New Roman" w:hAnsi="Times New Roman" w:eastAsia="Times New Roman"/>
                <w:i/>
                <w:sz w:val="20"/>
                <w:szCs w:val="20"/>
                <w:lang w:val="es-ES"/>
              </w:rPr>
              <w:t>onocimientos de ..., saber tratar con ...,</w:t>
            </w:r>
            <w:r w:rsidR="009B4D28">
              <w:rPr>
                <w:rFonts w:ascii="Times New Roman" w:hAnsi="Times New Roman" w:eastAsia="Times New Roman"/>
                <w:i/>
                <w:sz w:val="20"/>
                <w:szCs w:val="20"/>
                <w:lang w:val="es-ES"/>
              </w:rPr>
              <w:t xml:space="preserve"> </w:t>
            </w:r>
            <w:r w:rsidRPr="009B4D28" w:rsidR="009B4D28">
              <w:rPr>
                <w:rFonts w:ascii="Times New Roman" w:hAnsi="Times New Roman" w:eastAsia="Times New Roman"/>
                <w:i/>
                <w:sz w:val="20"/>
                <w:szCs w:val="20"/>
                <w:lang w:val="es-ES"/>
              </w:rPr>
              <w:t>ser responsable/ extrovertido ... .</w:t>
            </w:r>
          </w:p>
          <w:p w:rsidRPr="008910D2" w:rsidR="008910D2" w:rsidP="7B842190" w:rsidRDefault="008910D2" w14:paraId="7028D573" w14:textId="3005AE6E">
            <w:pPr>
              <w:pStyle w:val="Default"/>
              <w:rPr>
                <w:rStyle w:val="jlqj4b"/>
                <w:lang w:val="en-US"/>
              </w:rPr>
            </w:pPr>
            <w:r w:rsidRPr="7B842190" w:rsidR="008910D2">
              <w:rPr>
                <w:rStyle w:val="jlqj4b"/>
                <w:i w:val="1"/>
                <w:iCs w:val="1"/>
                <w:lang w:val="en-US"/>
              </w:rPr>
              <w:t>Pretérito</w:t>
            </w:r>
            <w:r w:rsidRPr="7B842190" w:rsidR="008910D2">
              <w:rPr>
                <w:rStyle w:val="jlqj4b"/>
                <w:i w:val="1"/>
                <w:iCs w:val="1"/>
                <w:lang w:val="en-US"/>
              </w:rPr>
              <w:t xml:space="preserve"> perfecto</w:t>
            </w:r>
            <w:r w:rsidRPr="7B842190" w:rsidR="008910D2">
              <w:rPr>
                <w:rStyle w:val="jlqj4b"/>
                <w:lang w:val="en-US"/>
              </w:rPr>
              <w:t xml:space="preserve">: morphology and use associated </w:t>
            </w:r>
            <w:r w:rsidRPr="7B842190" w:rsidR="009B4D28">
              <w:rPr>
                <w:rStyle w:val="jlqj4b"/>
                <w:lang w:val="en-US"/>
              </w:rPr>
              <w:t xml:space="preserve">with </w:t>
            </w:r>
            <w:r w:rsidRPr="7B842190" w:rsidR="009B4D28">
              <w:rPr>
                <w:rStyle w:val="jlqj4b"/>
                <w:lang w:val="en-US"/>
              </w:rPr>
              <w:t>experience</w:t>
            </w:r>
            <w:r w:rsidRPr="7B842190" w:rsidR="008910D2">
              <w:rPr>
                <w:rStyle w:val="jlqj4b"/>
                <w:lang w:val="en-US"/>
              </w:rPr>
              <w:t>.</w:t>
            </w:r>
          </w:p>
          <w:p w:rsidRPr="009B4D28" w:rsidR="008910D2" w:rsidP="008910D2" w:rsidRDefault="009B4D28" w14:paraId="699197BC" w14:textId="7A1F121F">
            <w:pPr>
              <w:pStyle w:val="Default"/>
              <w:rPr>
                <w:rStyle w:val="jlqj4b"/>
                <w:lang w:val="es-ES"/>
              </w:rPr>
            </w:pPr>
            <w:r w:rsidRPr="009B4D28">
              <w:rPr>
                <w:rStyle w:val="jlqj4b"/>
                <w:i/>
                <w:iCs/>
                <w:lang w:val="es-ES"/>
              </w:rPr>
              <w:t xml:space="preserve">Past </w:t>
            </w:r>
            <w:r w:rsidRPr="009B4D28" w:rsidR="008910D2">
              <w:rPr>
                <w:rStyle w:val="jlqj4b"/>
                <w:i/>
                <w:iCs/>
                <w:lang w:val="es-ES"/>
              </w:rPr>
              <w:t xml:space="preserve">Participle </w:t>
            </w:r>
            <w:r w:rsidRPr="009B4D28">
              <w:rPr>
                <w:rStyle w:val="jlqj4b"/>
                <w:i/>
                <w:iCs/>
                <w:lang w:val="es-ES"/>
              </w:rPr>
              <w:t>(</w:t>
            </w:r>
            <w:r w:rsidRPr="009B4D28" w:rsidR="008910D2">
              <w:rPr>
                <w:rStyle w:val="jlqj4b"/>
                <w:i/>
                <w:iCs/>
                <w:lang w:val="es-ES"/>
              </w:rPr>
              <w:t>irregular</w:t>
            </w:r>
            <w:r w:rsidRPr="009B4D28">
              <w:rPr>
                <w:rStyle w:val="jlqj4b"/>
                <w:i/>
                <w:iCs/>
                <w:lang w:val="es-ES"/>
              </w:rPr>
              <w:t xml:space="preserve"> forms)</w:t>
            </w:r>
            <w:r w:rsidRPr="009B4D28" w:rsidR="008910D2">
              <w:rPr>
                <w:rStyle w:val="jlqj4b"/>
                <w:i/>
                <w:iCs/>
                <w:lang w:val="es-ES"/>
              </w:rPr>
              <w:t>:</w:t>
            </w:r>
            <w:r w:rsidRPr="009B4D28" w:rsidR="008910D2">
              <w:rPr>
                <w:rStyle w:val="jlqj4b"/>
                <w:lang w:val="es-ES"/>
              </w:rPr>
              <w:t xml:space="preserve"> </w:t>
            </w:r>
            <w:r w:rsidRPr="00A14DC5">
              <w:rPr>
                <w:rFonts w:eastAsia="Times New Roman"/>
                <w:lang w:val="es-ES"/>
              </w:rPr>
              <w:t>visto, hecho, escrito, dicho.</w:t>
            </w:r>
          </w:p>
          <w:p w:rsidRPr="009B4D28" w:rsidR="008910D2" w:rsidP="008910D2" w:rsidRDefault="008910D2" w14:paraId="1176E3FD" w14:textId="042EFA17">
            <w:pPr>
              <w:pStyle w:val="Default"/>
              <w:rPr>
                <w:rStyle w:val="jlqj4b"/>
                <w:lang w:val="es-ES"/>
              </w:rPr>
            </w:pPr>
            <w:r w:rsidRPr="009B4D28">
              <w:rPr>
                <w:rStyle w:val="jlqj4b"/>
                <w:i/>
                <w:iCs/>
                <w:lang w:val="es-ES"/>
              </w:rPr>
              <w:t>Frequency</w:t>
            </w:r>
            <w:r w:rsidRPr="009B4D28">
              <w:rPr>
                <w:rStyle w:val="jlqj4b"/>
                <w:lang w:val="es-ES"/>
              </w:rPr>
              <w:t xml:space="preserve">: </w:t>
            </w:r>
            <w:r w:rsidRPr="00A14DC5" w:rsidR="009B4D28">
              <w:rPr>
                <w:rFonts w:eastAsia="Times New Roman"/>
                <w:lang w:val="es-ES"/>
              </w:rPr>
              <w:t>una vez, dos/tres ... veces, muchas veces, varias veces.</w:t>
            </w:r>
          </w:p>
          <w:p w:rsidRPr="008910D2" w:rsidR="008910D2" w:rsidP="008910D2" w:rsidRDefault="008910D2" w14:paraId="1915087A" w14:textId="241070A5">
            <w:pPr>
              <w:pStyle w:val="Default"/>
              <w:rPr>
                <w:rStyle w:val="jlqj4b"/>
                <w:lang w:val="en"/>
              </w:rPr>
            </w:pPr>
            <w:r w:rsidRPr="008910D2">
              <w:rPr>
                <w:rStyle w:val="jlqj4b"/>
                <w:lang w:val="en"/>
              </w:rPr>
              <w:t xml:space="preserve">Valorization: </w:t>
            </w:r>
            <w:r w:rsidRPr="00A14DC5" w:rsidR="009B4D28">
              <w:rPr>
                <w:rFonts w:eastAsia="Times New Roman"/>
                <w:lang w:val="es-ES"/>
              </w:rPr>
              <w:t>bien, regular, mal.</w:t>
            </w:r>
          </w:p>
          <w:p w:rsidRPr="008910D2" w:rsidR="008910D2" w:rsidP="008910D2" w:rsidRDefault="009B4D28" w14:paraId="541DD10F" w14:textId="46304646">
            <w:pPr>
              <w:pStyle w:val="Default"/>
              <w:rPr>
                <w:rStyle w:val="jlqj4b"/>
                <w:b/>
                <w:bCs/>
                <w:lang w:val="en"/>
              </w:rPr>
            </w:pPr>
            <w:r w:rsidRPr="009B4D28">
              <w:rPr>
                <w:rStyle w:val="jlqj4b"/>
                <w:i/>
                <w:iCs/>
                <w:lang w:val="en"/>
              </w:rPr>
              <w:t>P</w:t>
            </w:r>
            <w:r w:rsidRPr="009B4D28" w:rsidR="008910D2">
              <w:rPr>
                <w:rStyle w:val="jlqj4b"/>
                <w:i/>
                <w:iCs/>
                <w:lang w:val="en"/>
              </w:rPr>
              <w:t>resent continuous</w:t>
            </w:r>
            <w:r w:rsidRPr="008910D2" w:rsidR="008910D2">
              <w:rPr>
                <w:rStyle w:val="jlqj4b"/>
                <w:lang w:val="en"/>
              </w:rPr>
              <w:t>: Estar</w:t>
            </w:r>
            <w:r>
              <w:rPr>
                <w:rStyle w:val="jlqj4b"/>
                <w:lang w:val="en"/>
              </w:rPr>
              <w:t xml:space="preserve"> </w:t>
            </w:r>
            <w:r w:rsidRPr="008910D2" w:rsidR="008910D2">
              <w:rPr>
                <w:rStyle w:val="jlqj4b"/>
                <w:lang w:val="en"/>
              </w:rPr>
              <w:t>+ gerund.</w:t>
            </w:r>
          </w:p>
        </w:tc>
        <w:tc>
          <w:tcPr>
            <w:tcW w:w="1377" w:type="pct"/>
            <w:shd w:val="clear" w:color="auto" w:fill="auto"/>
            <w:tcMar/>
          </w:tcPr>
          <w:p w:rsidRPr="00667581" w:rsidR="008910D2" w:rsidP="00964D76" w:rsidRDefault="00D02FA8" w14:paraId="16EA02FF" w14:textId="3024386E">
            <w:pPr>
              <w:spacing w:after="0" w:line="240" w:lineRule="auto"/>
              <w:rPr>
                <w:rFonts w:ascii="Times New Roman" w:hAnsi="Times New Roman"/>
                <w:sz w:val="20"/>
                <w:szCs w:val="20"/>
                <w:lang w:val="en-GB" w:eastAsia="ro-RO"/>
              </w:rPr>
            </w:pPr>
            <w:r w:rsidRPr="001E1CBC">
              <w:rPr>
                <w:rFonts w:ascii="Times New Roman" w:hAnsi="Times New Roman" w:eastAsia="Times New Roman"/>
                <w:sz w:val="20"/>
                <w:szCs w:val="20"/>
                <w:lang w:val="en-GB"/>
              </w:rPr>
              <w:t>Interactive practical course: pair work, group work, learning by cooperation/conversation/ debates/ role play/ solving exercises/ learning by researching and discovering/ mixed learning, problematization. </w:t>
            </w:r>
            <w:r w:rsidRPr="001E1CBC">
              <w:rPr>
                <w:rFonts w:ascii="Times New Roman" w:hAnsi="Times New Roman" w:eastAsia="Times New Roman"/>
                <w:sz w:val="20"/>
                <w:szCs w:val="20"/>
              </w:rPr>
              <w:t> </w:t>
            </w:r>
          </w:p>
        </w:tc>
        <w:tc>
          <w:tcPr>
            <w:tcW w:w="805" w:type="pct"/>
            <w:shd w:val="clear" w:color="auto" w:fill="auto"/>
            <w:tcMar/>
          </w:tcPr>
          <w:p w:rsidRPr="00667581" w:rsidR="008910D2" w:rsidP="00964D76" w:rsidRDefault="008910D2" w14:paraId="2A819C3F" w14:textId="77777777">
            <w:pPr>
              <w:pStyle w:val="Default"/>
              <w:rPr>
                <w:color w:val="auto"/>
                <w:lang w:val="en-GB" w:eastAsia="ro-RO"/>
              </w:rPr>
            </w:pPr>
          </w:p>
        </w:tc>
      </w:tr>
      <w:tr w:rsidRPr="00D02FA8" w:rsidR="008910D2" w:rsidTr="7B842190" w14:paraId="1F0631E5" w14:textId="77777777">
        <w:trPr>
          <w:cantSplit/>
        </w:trPr>
        <w:tc>
          <w:tcPr>
            <w:tcW w:w="2818" w:type="pct"/>
            <w:shd w:val="clear" w:color="auto" w:fill="auto"/>
            <w:tcMar/>
          </w:tcPr>
          <w:p w:rsidR="008910D2" w:rsidP="008910D2" w:rsidRDefault="009B4D28" w14:paraId="35F309A1" w14:textId="77777777">
            <w:pPr>
              <w:pStyle w:val="Default"/>
              <w:numPr>
                <w:ilvl w:val="0"/>
                <w:numId w:val="24"/>
              </w:numPr>
              <w:rPr>
                <w:rStyle w:val="jlqj4b"/>
                <w:b/>
                <w:bCs/>
                <w:lang w:val="en"/>
              </w:rPr>
            </w:pPr>
            <w:r>
              <w:rPr>
                <w:rStyle w:val="jlqj4b"/>
                <w:b/>
                <w:bCs/>
                <w:lang w:val="en"/>
              </w:rPr>
              <w:t>Traveling (week 13)</w:t>
            </w:r>
          </w:p>
          <w:p w:rsidRPr="009B4D28" w:rsidR="009B4D28" w:rsidP="009B4D28" w:rsidRDefault="009B4D28" w14:paraId="2DCEBC9C" w14:textId="0D91DDA3">
            <w:pPr>
              <w:pStyle w:val="Default"/>
              <w:rPr>
                <w:rStyle w:val="jlqj4b"/>
                <w:lang w:val="en"/>
              </w:rPr>
            </w:pPr>
            <w:r w:rsidRPr="009B4D28">
              <w:rPr>
                <w:rStyle w:val="jlqj4b"/>
                <w:lang w:val="en"/>
              </w:rPr>
              <w:t xml:space="preserve">Understanding various references to places </w:t>
            </w:r>
            <w:r>
              <w:rPr>
                <w:rStyle w:val="jlqj4b"/>
                <w:lang w:val="en"/>
              </w:rPr>
              <w:t>(</w:t>
            </w:r>
            <w:r w:rsidRPr="009B4D28">
              <w:rPr>
                <w:rStyle w:val="jlqj4b"/>
                <w:lang w:val="en"/>
              </w:rPr>
              <w:t xml:space="preserve">on </w:t>
            </w:r>
            <w:r>
              <w:rPr>
                <w:rStyle w:val="jlqj4b"/>
                <w:lang w:val="en"/>
              </w:rPr>
              <w:t>the route)</w:t>
            </w:r>
            <w:r w:rsidRPr="009B4D28">
              <w:rPr>
                <w:rStyle w:val="jlqj4b"/>
                <w:lang w:val="en"/>
              </w:rPr>
              <w:t xml:space="preserve"> and to future actions. Talk on the phone and specific wording. Ask for and giv</w:t>
            </w:r>
            <w:r>
              <w:rPr>
                <w:rStyle w:val="jlqj4b"/>
                <w:lang w:val="en"/>
              </w:rPr>
              <w:t>ing</w:t>
            </w:r>
            <w:r w:rsidRPr="009B4D28">
              <w:rPr>
                <w:rStyle w:val="jlqj4b"/>
                <w:lang w:val="en"/>
              </w:rPr>
              <w:t xml:space="preserve"> information: time and date. Frequent formulations at hotels.</w:t>
            </w:r>
          </w:p>
          <w:p w:rsidRPr="009B4D28" w:rsidR="009B4D28" w:rsidP="009B4D28" w:rsidRDefault="009B4D28" w14:paraId="6F267859" w14:textId="2BA76201">
            <w:pPr>
              <w:pStyle w:val="Default"/>
              <w:rPr>
                <w:rStyle w:val="jlqj4b"/>
                <w:lang w:val="en"/>
              </w:rPr>
            </w:pPr>
            <w:r w:rsidRPr="009B4D28">
              <w:rPr>
                <w:rStyle w:val="jlqj4b"/>
                <w:lang w:val="en"/>
              </w:rPr>
              <w:t>Routes (distances, means</w:t>
            </w:r>
            <w:r>
              <w:rPr>
                <w:rStyle w:val="jlqj4b"/>
                <w:lang w:val="en"/>
              </w:rPr>
              <w:t xml:space="preserve"> of transport</w:t>
            </w:r>
            <w:r w:rsidRPr="009B4D28">
              <w:rPr>
                <w:rStyle w:val="jlqj4b"/>
                <w:lang w:val="en"/>
              </w:rPr>
              <w:t xml:space="preserve">, starting point and </w:t>
            </w:r>
            <w:r w:rsidR="00D02FA8">
              <w:rPr>
                <w:rStyle w:val="jlqj4b"/>
                <w:lang w:val="en"/>
              </w:rPr>
              <w:t>d</w:t>
            </w:r>
            <w:r w:rsidRPr="009B4D28">
              <w:rPr>
                <w:rStyle w:val="jlqj4b"/>
                <w:lang w:val="en"/>
              </w:rPr>
              <w:t>estination).</w:t>
            </w:r>
          </w:p>
          <w:p w:rsidRPr="009B4D28" w:rsidR="009B4D28" w:rsidP="009B4D28" w:rsidRDefault="009B4D28" w14:paraId="31E3D9B5" w14:textId="77777777">
            <w:pPr>
              <w:pStyle w:val="Default"/>
              <w:rPr>
                <w:rStyle w:val="jlqj4b"/>
                <w:lang w:val="en"/>
              </w:rPr>
            </w:pPr>
            <w:r w:rsidRPr="009B4D28">
              <w:rPr>
                <w:rStyle w:val="jlqj4b"/>
                <w:lang w:val="en"/>
              </w:rPr>
              <w:t>Vocabulary: travel, routes, education, hours, dates, means of transport, hotel accommodation, buildings.</w:t>
            </w:r>
          </w:p>
          <w:p w:rsidRPr="009B4D28" w:rsidR="009B4D28" w:rsidP="009B4D28" w:rsidRDefault="009B4D28" w14:paraId="0D23B379" w14:textId="77777777">
            <w:pPr>
              <w:pStyle w:val="Default"/>
              <w:rPr>
                <w:rStyle w:val="jlqj4b"/>
                <w:lang w:val="en"/>
              </w:rPr>
            </w:pPr>
            <w:r w:rsidRPr="009B4D28">
              <w:rPr>
                <w:rStyle w:val="jlqj4b"/>
                <w:lang w:val="en"/>
              </w:rPr>
              <w:t>Markers of the future: next, ... coming.</w:t>
            </w:r>
          </w:p>
          <w:p w:rsidRPr="009B4D28" w:rsidR="009B4D28" w:rsidP="009B4D28" w:rsidRDefault="009B4D28" w14:paraId="2DA8DDB5" w14:textId="77777777">
            <w:pPr>
              <w:pStyle w:val="Default"/>
              <w:rPr>
                <w:rStyle w:val="jlqj4b"/>
                <w:lang w:val="es-ES"/>
              </w:rPr>
            </w:pPr>
            <w:r w:rsidRPr="00D02FA8">
              <w:rPr>
                <w:rStyle w:val="jlqj4b"/>
                <w:i/>
                <w:iCs/>
                <w:lang w:val="es-ES"/>
              </w:rPr>
              <w:t>Interrogation</w:t>
            </w:r>
            <w:r w:rsidRPr="009B4D28">
              <w:rPr>
                <w:rStyle w:val="jlqj4b"/>
                <w:lang w:val="es-ES"/>
              </w:rPr>
              <w:t>: cuándo, cuánto, qué.</w:t>
            </w:r>
          </w:p>
          <w:p w:rsidRPr="009B4D28" w:rsidR="009B4D28" w:rsidP="009B4D28" w:rsidRDefault="009B4D28" w14:paraId="424E3DCC" w14:textId="77777777">
            <w:pPr>
              <w:pStyle w:val="Default"/>
              <w:rPr>
                <w:rStyle w:val="jlqj4b"/>
                <w:lang w:val="es-ES"/>
              </w:rPr>
            </w:pPr>
            <w:r w:rsidRPr="00D02FA8">
              <w:rPr>
                <w:rStyle w:val="jlqj4b"/>
                <w:i/>
                <w:iCs/>
                <w:lang w:val="es-ES"/>
              </w:rPr>
              <w:t>The near future:</w:t>
            </w:r>
            <w:r w:rsidRPr="009B4D28">
              <w:rPr>
                <w:rStyle w:val="jlqj4b"/>
                <w:lang w:val="es-ES"/>
              </w:rPr>
              <w:t xml:space="preserve"> Ir a + infinitive.</w:t>
            </w:r>
          </w:p>
          <w:p w:rsidRPr="00D02FA8" w:rsidR="009B4D28" w:rsidP="009B4D28" w:rsidRDefault="00D02FA8" w14:paraId="4EA59B2B" w14:textId="3B538336">
            <w:pPr>
              <w:pStyle w:val="Default"/>
              <w:rPr>
                <w:rStyle w:val="jlqj4b"/>
                <w:lang w:val="es-ES"/>
              </w:rPr>
            </w:pPr>
            <w:r w:rsidRPr="00D02FA8">
              <w:rPr>
                <w:rStyle w:val="jlqj4b"/>
                <w:i/>
                <w:iCs/>
                <w:lang w:val="es-ES"/>
              </w:rPr>
              <w:t>Time expressions</w:t>
            </w:r>
            <w:r w:rsidRPr="00D02FA8" w:rsidR="009B4D28">
              <w:rPr>
                <w:rStyle w:val="jlqj4b"/>
                <w:lang w:val="es-ES"/>
              </w:rPr>
              <w:t xml:space="preserve">: </w:t>
            </w:r>
            <w:r w:rsidRPr="00A14DC5">
              <w:rPr>
                <w:rFonts w:eastAsia="Times New Roman"/>
                <w:lang w:val="es-ES"/>
              </w:rPr>
              <w:t>tarde / pronto, antes / después de, de día / de noche.</w:t>
            </w:r>
          </w:p>
          <w:p w:rsidRPr="00D02FA8" w:rsidR="009B4D28" w:rsidP="009B4D28" w:rsidRDefault="00D02FA8" w14:paraId="22AABEAE" w14:textId="39CF8063">
            <w:pPr>
              <w:pStyle w:val="Default"/>
              <w:rPr>
                <w:rStyle w:val="jlqj4b"/>
                <w:b/>
                <w:bCs/>
                <w:lang w:val="es-ES"/>
              </w:rPr>
            </w:pPr>
            <w:r>
              <w:rPr>
                <w:rFonts w:eastAsia="Times New Roman"/>
                <w:i/>
              </w:rPr>
              <w:t>Quisiera</w:t>
            </w:r>
            <w:r w:rsidRPr="00D02FA8">
              <w:rPr>
                <w:rStyle w:val="jlqj4b"/>
                <w:lang w:val="es-ES"/>
              </w:rPr>
              <w:t xml:space="preserve"> </w:t>
            </w:r>
            <w:r w:rsidRPr="00D02FA8" w:rsidR="009B4D28">
              <w:rPr>
                <w:rStyle w:val="jlqj4b"/>
                <w:lang w:val="es-ES"/>
              </w:rPr>
              <w:t>+ infinitive.</w:t>
            </w:r>
          </w:p>
        </w:tc>
        <w:tc>
          <w:tcPr>
            <w:tcW w:w="1377" w:type="pct"/>
            <w:shd w:val="clear" w:color="auto" w:fill="auto"/>
            <w:tcMar/>
          </w:tcPr>
          <w:p w:rsidRPr="00D02FA8" w:rsidR="008910D2" w:rsidP="00964D76" w:rsidRDefault="00D02FA8" w14:paraId="0B61CEDD" w14:textId="7895B105">
            <w:pPr>
              <w:spacing w:after="0" w:line="240" w:lineRule="auto"/>
              <w:rPr>
                <w:rFonts w:ascii="Times New Roman" w:hAnsi="Times New Roman"/>
                <w:sz w:val="20"/>
                <w:szCs w:val="20"/>
                <w:lang w:eastAsia="ro-RO"/>
              </w:rPr>
            </w:pPr>
            <w:r w:rsidRPr="001E1CBC">
              <w:rPr>
                <w:rFonts w:ascii="Times New Roman" w:hAnsi="Times New Roman" w:eastAsia="Times New Roman"/>
                <w:sz w:val="20"/>
                <w:szCs w:val="20"/>
                <w:lang w:val="en-GB"/>
              </w:rPr>
              <w:t>Interactive practical course: pair work, group work, learning by cooperation/conversation/ debates/ role play/ solving exercises/ learning by researching and discovering/ mixed learning, problematization. </w:t>
            </w:r>
            <w:r w:rsidRPr="001E1CBC">
              <w:rPr>
                <w:rFonts w:ascii="Times New Roman" w:hAnsi="Times New Roman" w:eastAsia="Times New Roman"/>
                <w:sz w:val="20"/>
                <w:szCs w:val="20"/>
              </w:rPr>
              <w:t> </w:t>
            </w:r>
          </w:p>
        </w:tc>
        <w:tc>
          <w:tcPr>
            <w:tcW w:w="805" w:type="pct"/>
            <w:shd w:val="clear" w:color="auto" w:fill="auto"/>
            <w:tcMar/>
          </w:tcPr>
          <w:p w:rsidRPr="00D02FA8" w:rsidR="008910D2" w:rsidP="00964D76" w:rsidRDefault="008910D2" w14:paraId="4249A9DC" w14:textId="77777777">
            <w:pPr>
              <w:pStyle w:val="Default"/>
              <w:rPr>
                <w:color w:val="auto"/>
                <w:lang w:val="en-US" w:eastAsia="ro-RO"/>
              </w:rPr>
            </w:pPr>
          </w:p>
        </w:tc>
      </w:tr>
      <w:tr w:rsidRPr="00D02FA8" w:rsidR="00D02FA8" w:rsidTr="7B842190" w14:paraId="081F1C2A" w14:textId="77777777">
        <w:trPr>
          <w:cantSplit/>
        </w:trPr>
        <w:tc>
          <w:tcPr>
            <w:tcW w:w="2818" w:type="pct"/>
            <w:shd w:val="clear" w:color="auto" w:fill="auto"/>
            <w:tcMar/>
          </w:tcPr>
          <w:p w:rsidRPr="00D02FA8" w:rsidR="00D02FA8" w:rsidP="00D2780A" w:rsidRDefault="00D02FA8" w14:paraId="6DB945BB" w14:textId="07B70DF1">
            <w:pPr>
              <w:pStyle w:val="Default"/>
              <w:numPr>
                <w:ilvl w:val="0"/>
                <w:numId w:val="24"/>
              </w:numPr>
              <w:rPr>
                <w:rStyle w:val="jlqj4b"/>
                <w:b/>
                <w:bCs/>
                <w:lang w:val="en"/>
              </w:rPr>
            </w:pPr>
            <w:r w:rsidRPr="00D02FA8">
              <w:rPr>
                <w:rStyle w:val="jlqj4b"/>
                <w:b/>
                <w:bCs/>
                <w:lang w:val="en"/>
              </w:rPr>
              <w:t>Re</w:t>
            </w:r>
            <w:r w:rsidR="00160FDD">
              <w:rPr>
                <w:rStyle w:val="jlqj4b"/>
                <w:b/>
                <w:bCs/>
                <w:lang w:val="en"/>
              </w:rPr>
              <w:t>vision</w:t>
            </w:r>
            <w:r w:rsidRPr="00D02FA8">
              <w:rPr>
                <w:rStyle w:val="jlqj4b"/>
                <w:b/>
                <w:bCs/>
                <w:lang w:val="en"/>
              </w:rPr>
              <w:t xml:space="preserve"> (week 14)</w:t>
            </w:r>
          </w:p>
          <w:p w:rsidRPr="00D02FA8" w:rsidR="00D02FA8" w:rsidP="00D02FA8" w:rsidRDefault="00D02FA8" w14:paraId="6A0F90C0" w14:textId="115F8B35">
            <w:pPr>
              <w:pStyle w:val="Default"/>
              <w:rPr>
                <w:rStyle w:val="jlqj4b"/>
                <w:lang w:val="en"/>
              </w:rPr>
            </w:pPr>
            <w:r w:rsidRPr="00D02FA8">
              <w:rPr>
                <w:rStyle w:val="jlqj4b"/>
                <w:lang w:val="en"/>
              </w:rPr>
              <w:t xml:space="preserve"> Reviewing the structures learned during the semester. Using vocabulary learned in different contexts. </w:t>
            </w:r>
          </w:p>
        </w:tc>
        <w:tc>
          <w:tcPr>
            <w:tcW w:w="1377" w:type="pct"/>
            <w:shd w:val="clear" w:color="auto" w:fill="auto"/>
            <w:tcMar/>
          </w:tcPr>
          <w:p w:rsidRPr="00D02FA8" w:rsidR="00D02FA8" w:rsidP="00964D76" w:rsidRDefault="00D02FA8" w14:paraId="72311174" w14:textId="21B4FD96">
            <w:pPr>
              <w:spacing w:after="0" w:line="240" w:lineRule="auto"/>
              <w:rPr>
                <w:rFonts w:ascii="Times New Roman" w:hAnsi="Times New Roman"/>
                <w:sz w:val="20"/>
                <w:szCs w:val="20"/>
                <w:lang w:eastAsia="ro-RO"/>
              </w:rPr>
            </w:pPr>
            <w:r w:rsidRPr="001E1CBC">
              <w:rPr>
                <w:rFonts w:ascii="Times New Roman" w:hAnsi="Times New Roman" w:eastAsia="Times New Roman"/>
                <w:sz w:val="20"/>
                <w:szCs w:val="20"/>
                <w:lang w:val="en-GB"/>
              </w:rPr>
              <w:t>Interactive practical course: pair work, group work, learning by cooperation/conversation/ debates/ role play/ solving exercises/ learning by researching and discovering/ mixed learning, problematization. </w:t>
            </w:r>
            <w:r w:rsidRPr="001E1CBC">
              <w:rPr>
                <w:rFonts w:ascii="Times New Roman" w:hAnsi="Times New Roman" w:eastAsia="Times New Roman"/>
                <w:sz w:val="20"/>
                <w:szCs w:val="20"/>
              </w:rPr>
              <w:t> </w:t>
            </w:r>
          </w:p>
        </w:tc>
        <w:tc>
          <w:tcPr>
            <w:tcW w:w="805" w:type="pct"/>
            <w:shd w:val="clear" w:color="auto" w:fill="auto"/>
            <w:tcMar/>
          </w:tcPr>
          <w:p w:rsidRPr="00D02FA8" w:rsidR="00D02FA8" w:rsidP="00964D76" w:rsidRDefault="00D02FA8" w14:paraId="5F778B12" w14:textId="77777777">
            <w:pPr>
              <w:pStyle w:val="Default"/>
              <w:rPr>
                <w:color w:val="auto"/>
                <w:lang w:val="en-US" w:eastAsia="ro-RO"/>
              </w:rPr>
            </w:pPr>
          </w:p>
        </w:tc>
      </w:tr>
      <w:tr w:rsidRPr="00964D76" w:rsidR="00964D76" w:rsidTr="7B842190" w14:paraId="7BB9BB7D" w14:textId="77777777">
        <w:tc>
          <w:tcPr>
            <w:tcW w:w="5000" w:type="pct"/>
            <w:gridSpan w:val="3"/>
            <w:shd w:val="clear" w:color="auto" w:fill="auto"/>
            <w:tcMar/>
          </w:tcPr>
          <w:p w:rsidRPr="00667581" w:rsidR="00964D76" w:rsidP="00964D76" w:rsidRDefault="00964D76" w14:paraId="402D565E" w14:textId="77777777">
            <w:pPr>
              <w:pStyle w:val="Biblio"/>
              <w:rPr>
                <w:rFonts w:cs="Times New Roman"/>
                <w:b/>
                <w:szCs w:val="20"/>
              </w:rPr>
            </w:pPr>
            <w:r w:rsidRPr="00667581">
              <w:rPr>
                <w:rFonts w:cs="Times New Roman"/>
                <w:b/>
                <w:szCs w:val="20"/>
              </w:rPr>
              <w:t>Bibliography</w:t>
            </w:r>
          </w:p>
          <w:p w:rsidRPr="00F15C0A" w:rsidR="00964D76" w:rsidP="00964D76" w:rsidRDefault="00964D76" w14:paraId="57DA1286" w14:textId="77777777">
            <w:pPr>
              <w:numPr>
                <w:ilvl w:val="0"/>
                <w:numId w:val="23"/>
              </w:numPr>
              <w:spacing w:after="0" w:line="240" w:lineRule="auto"/>
              <w:rPr>
                <w:rFonts w:ascii="Times New Roman" w:hAnsi="Times New Roman" w:eastAsia="Times New Roman"/>
                <w:sz w:val="20"/>
                <w:szCs w:val="20"/>
                <w:lang w:val="es-ES"/>
              </w:rPr>
            </w:pPr>
            <w:r w:rsidRPr="00F15C0A">
              <w:rPr>
                <w:rFonts w:ascii="Times New Roman" w:hAnsi="Times New Roman" w:eastAsia="Times New Roman"/>
                <w:sz w:val="20"/>
                <w:szCs w:val="20"/>
                <w:lang w:val="es-ES"/>
              </w:rPr>
              <w:t xml:space="preserve">Ernesto Martín Peris, Neus Sans Baulenas, </w:t>
            </w:r>
            <w:r w:rsidRPr="00F15C0A">
              <w:rPr>
                <w:rFonts w:ascii="Times New Roman" w:hAnsi="Times New Roman" w:eastAsia="Times New Roman"/>
                <w:i/>
                <w:sz w:val="20"/>
                <w:szCs w:val="20"/>
                <w:lang w:val="es-ES"/>
              </w:rPr>
              <w:t>Gente Hoy 1 - Libro del alumno</w:t>
            </w:r>
            <w:r w:rsidRPr="00F15C0A">
              <w:rPr>
                <w:rFonts w:ascii="Times New Roman" w:hAnsi="Times New Roman" w:eastAsia="Times New Roman"/>
                <w:sz w:val="20"/>
                <w:szCs w:val="20"/>
                <w:lang w:val="es-ES"/>
              </w:rPr>
              <w:t xml:space="preserve">, Barcelona, editorial Difusión, 2013. </w:t>
            </w:r>
          </w:p>
          <w:p w:rsidRPr="00F15C0A" w:rsidR="00964D76" w:rsidP="00964D76" w:rsidRDefault="00964D76" w14:paraId="6405961D" w14:textId="77777777">
            <w:pPr>
              <w:numPr>
                <w:ilvl w:val="0"/>
                <w:numId w:val="23"/>
              </w:numPr>
              <w:spacing w:after="0" w:line="240" w:lineRule="auto"/>
              <w:rPr>
                <w:rFonts w:ascii="Times New Roman" w:hAnsi="Times New Roman" w:eastAsia="Times New Roman"/>
                <w:sz w:val="20"/>
                <w:szCs w:val="20"/>
                <w:lang w:val="es-ES"/>
              </w:rPr>
            </w:pPr>
            <w:r w:rsidRPr="00F15C0A">
              <w:rPr>
                <w:rFonts w:ascii="Times New Roman" w:hAnsi="Times New Roman" w:eastAsia="Times New Roman"/>
                <w:sz w:val="20"/>
                <w:szCs w:val="20"/>
                <w:lang w:val="es-ES"/>
              </w:rPr>
              <w:t xml:space="preserve">Neus Sans Baulenas, Ernesto Martín Peris, Pablo Martínez Gila, </w:t>
            </w:r>
            <w:r w:rsidRPr="00F15C0A">
              <w:rPr>
                <w:rFonts w:ascii="Times New Roman" w:hAnsi="Times New Roman" w:eastAsia="Times New Roman"/>
                <w:i/>
                <w:sz w:val="20"/>
                <w:szCs w:val="20"/>
                <w:lang w:val="es-ES"/>
              </w:rPr>
              <w:t>Gente Hoy 1 - Libro de trabajo,</w:t>
            </w:r>
            <w:r w:rsidRPr="00F15C0A">
              <w:rPr>
                <w:rFonts w:ascii="Times New Roman" w:hAnsi="Times New Roman" w:eastAsia="Times New Roman"/>
                <w:sz w:val="20"/>
                <w:szCs w:val="20"/>
                <w:lang w:val="es-ES"/>
              </w:rPr>
              <w:t xml:space="preserve"> Barcelona, editorial Difusión, 2013. </w:t>
            </w:r>
          </w:p>
          <w:p w:rsidRPr="00F15C0A" w:rsidR="00964D76" w:rsidP="00964D76" w:rsidRDefault="00964D76" w14:paraId="455CC4E8" w14:textId="77777777">
            <w:pPr>
              <w:numPr>
                <w:ilvl w:val="0"/>
                <w:numId w:val="23"/>
              </w:numPr>
              <w:spacing w:after="0" w:line="240" w:lineRule="auto"/>
              <w:rPr>
                <w:rFonts w:ascii="Times New Roman" w:hAnsi="Times New Roman" w:eastAsia="Times New Roman"/>
                <w:sz w:val="20"/>
                <w:szCs w:val="20"/>
                <w:lang w:val="es-ES"/>
              </w:rPr>
            </w:pPr>
            <w:r w:rsidRPr="00F15C0A">
              <w:rPr>
                <w:rFonts w:ascii="Times New Roman" w:hAnsi="Times New Roman" w:eastAsia="Times New Roman"/>
                <w:sz w:val="20"/>
                <w:szCs w:val="20"/>
                <w:lang w:val="es-ES"/>
              </w:rPr>
              <w:t xml:space="preserve">Diccionario de la Real Academia Española: </w:t>
            </w:r>
            <w:hyperlink r:id="rId8">
              <w:r w:rsidRPr="00F15C0A">
                <w:rPr>
                  <w:rFonts w:ascii="Times New Roman" w:hAnsi="Times New Roman" w:eastAsia="Times New Roman"/>
                  <w:sz w:val="20"/>
                  <w:szCs w:val="20"/>
                  <w:lang w:val="es-ES"/>
                </w:rPr>
                <w:t>www.rae.es/drae</w:t>
              </w:r>
            </w:hyperlink>
          </w:p>
          <w:p w:rsidRPr="00F15C0A" w:rsidR="00964D76" w:rsidP="00964D76" w:rsidRDefault="00964D76" w14:paraId="12FAC11D" w14:textId="77777777">
            <w:pPr>
              <w:numPr>
                <w:ilvl w:val="0"/>
                <w:numId w:val="23"/>
              </w:numPr>
              <w:spacing w:after="0" w:line="240" w:lineRule="auto"/>
              <w:rPr>
                <w:rFonts w:ascii="Times New Roman" w:hAnsi="Times New Roman" w:eastAsia="Times New Roman"/>
                <w:sz w:val="20"/>
                <w:szCs w:val="20"/>
                <w:lang w:val="es-ES"/>
              </w:rPr>
            </w:pPr>
            <w:r w:rsidRPr="00F15C0A">
              <w:rPr>
                <w:rFonts w:ascii="Times New Roman" w:hAnsi="Times New Roman" w:eastAsia="Times New Roman"/>
                <w:sz w:val="20"/>
                <w:szCs w:val="20"/>
                <w:lang w:val="es-ES"/>
              </w:rPr>
              <w:t xml:space="preserve">Rosario Alonso Raya, Alejandro Castañeda Castro, Pablo Martínez Gila, Lourdes Miquel López, Jenaro Ortega Olivares, José Plácido Luis Campillo, </w:t>
            </w:r>
            <w:r w:rsidRPr="00F15C0A">
              <w:rPr>
                <w:rFonts w:ascii="Times New Roman" w:hAnsi="Times New Roman" w:eastAsia="Times New Roman"/>
                <w:i/>
                <w:sz w:val="20"/>
                <w:szCs w:val="20"/>
                <w:lang w:val="es-ES"/>
              </w:rPr>
              <w:t>Gramática básica del estudiante de español</w:t>
            </w:r>
            <w:r w:rsidRPr="00F15C0A">
              <w:rPr>
                <w:rFonts w:ascii="Times New Roman" w:hAnsi="Times New Roman" w:eastAsia="Times New Roman"/>
                <w:sz w:val="20"/>
                <w:szCs w:val="20"/>
                <w:lang w:val="es-ES"/>
              </w:rPr>
              <w:t xml:space="preserve">, Barcelona, editorial Difusión, 2010. </w:t>
            </w:r>
          </w:p>
          <w:p w:rsidR="00964D76" w:rsidP="00964D76" w:rsidRDefault="00964D76" w14:paraId="38CF3E4B" w14:textId="77777777">
            <w:pPr>
              <w:numPr>
                <w:ilvl w:val="0"/>
                <w:numId w:val="23"/>
              </w:numPr>
              <w:spacing w:after="0" w:line="240" w:lineRule="auto"/>
              <w:jc w:val="both"/>
              <w:rPr>
                <w:rFonts w:ascii="Times New Roman" w:hAnsi="Times New Roman" w:eastAsia="Times New Roman"/>
                <w:sz w:val="20"/>
                <w:szCs w:val="20"/>
              </w:rPr>
            </w:pPr>
            <w:r>
              <w:rPr>
                <w:rFonts w:ascii="Times New Roman" w:hAnsi="Times New Roman" w:eastAsia="Times New Roman"/>
                <w:sz w:val="20"/>
                <w:szCs w:val="20"/>
              </w:rPr>
              <w:t xml:space="preserve">Munteanu, Dan, Constantin Duhaneanu, </w:t>
            </w:r>
            <w:r>
              <w:rPr>
                <w:rFonts w:ascii="Times New Roman" w:hAnsi="Times New Roman" w:eastAsia="Times New Roman"/>
                <w:i/>
                <w:sz w:val="20"/>
                <w:szCs w:val="20"/>
              </w:rPr>
              <w:t>Gramatica limbii spaniole</w:t>
            </w:r>
            <w:r>
              <w:rPr>
                <w:rFonts w:ascii="Times New Roman" w:hAnsi="Times New Roman" w:eastAsia="Times New Roman"/>
                <w:sz w:val="20"/>
                <w:szCs w:val="20"/>
              </w:rPr>
              <w:t xml:space="preserve">, București, Ed. Niculescu, 1995. </w:t>
            </w:r>
          </w:p>
          <w:p w:rsidRPr="00964D76" w:rsidR="00964D76" w:rsidP="00964D76" w:rsidRDefault="00964D76" w14:paraId="26573C87" w14:textId="1CC2E752">
            <w:pPr>
              <w:pStyle w:val="Biblio"/>
              <w:numPr>
                <w:ilvl w:val="0"/>
                <w:numId w:val="23"/>
              </w:numPr>
              <w:rPr>
                <w:rFonts w:cs="Times New Roman"/>
                <w:szCs w:val="20"/>
                <w:lang w:val="es-ES"/>
              </w:rPr>
            </w:pPr>
            <w:r w:rsidRPr="00F15C0A">
              <w:rPr>
                <w:rFonts w:cs="Times New Roman"/>
                <w:szCs w:val="20"/>
                <w:lang w:val="es-ES"/>
              </w:rPr>
              <w:t xml:space="preserve">Álvarez Olañeta, Pedro, Trinidad Bonachera Álvarez, </w:t>
            </w:r>
            <w:r w:rsidRPr="00F15C0A">
              <w:rPr>
                <w:rFonts w:cs="Times New Roman"/>
                <w:i/>
                <w:szCs w:val="20"/>
                <w:lang w:val="es-ES"/>
              </w:rPr>
              <w:t>Vocabularul tematic fundamental al limbii spaniole</w:t>
            </w:r>
            <w:r w:rsidRPr="00F15C0A">
              <w:rPr>
                <w:rFonts w:cs="Times New Roman"/>
                <w:szCs w:val="20"/>
                <w:lang w:val="es-ES"/>
              </w:rPr>
              <w:t xml:space="preserve">, București, Ed. </w:t>
            </w:r>
            <w:r w:rsidRPr="00964D76">
              <w:rPr>
                <w:rFonts w:cs="Times New Roman"/>
                <w:szCs w:val="20"/>
                <w:lang w:val="es-ES"/>
              </w:rPr>
              <w:t>Niculescu, 2003.</w:t>
            </w:r>
          </w:p>
        </w:tc>
      </w:tr>
    </w:tbl>
    <w:p w:rsidRPr="00964D76" w:rsidR="00667581" w:rsidP="00667581" w:rsidRDefault="00667581" w14:paraId="1F5AB04F" w14:textId="77777777">
      <w:pPr>
        <w:pStyle w:val="CM21"/>
        <w:jc w:val="both"/>
        <w:rPr>
          <w:color w:val="auto"/>
          <w:sz w:val="20"/>
          <w:lang w:val="es-ES"/>
        </w:rPr>
      </w:pPr>
    </w:p>
    <w:p w:rsidRPr="00667581" w:rsidR="00667581" w:rsidP="002717A4" w:rsidRDefault="00667581" w14:paraId="752A90F3" w14:textId="5FE8D435">
      <w:pPr>
        <w:pStyle w:val="Heading1"/>
        <w:spacing w:before="0" w:line="240" w:lineRule="auto"/>
        <w:jc w:val="both"/>
        <w:rPr>
          <w:rFonts w:ascii="Times New Roman" w:hAnsi="Times New Roman"/>
          <w:color w:val="auto"/>
          <w:sz w:val="20"/>
          <w:szCs w:val="20"/>
          <w:lang w:val="en-GB"/>
        </w:rPr>
      </w:pPr>
      <w:r w:rsidRPr="00667581">
        <w:rPr>
          <w:rFonts w:ascii="Times New Roman" w:hAnsi="Times New Roman"/>
          <w:color w:val="auto"/>
          <w:sz w:val="20"/>
          <w:szCs w:val="20"/>
          <w:lang w:val="en-GB" w:eastAsia="ro-RO"/>
        </w:rPr>
        <w:lastRenderedPageBreak/>
        <w:t xml:space="preserve">9. </w:t>
      </w:r>
      <w:r w:rsidR="00DB22C4">
        <w:rPr>
          <w:rFonts w:ascii="Times New Roman" w:hAnsi="Times New Roman"/>
          <w:color w:val="auto"/>
          <w:sz w:val="20"/>
          <w:szCs w:val="20"/>
          <w:lang w:val="en-GB" w:eastAsia="ro-RO"/>
        </w:rPr>
        <w:t>Validating</w:t>
      </w:r>
      <w:r w:rsidRPr="00667581">
        <w:rPr>
          <w:rFonts w:ascii="Times New Roman" w:hAnsi="Times New Roman"/>
          <w:color w:val="auto"/>
          <w:sz w:val="20"/>
          <w:szCs w:val="20"/>
          <w:lang w:val="en-GB" w:eastAsia="ro-RO"/>
        </w:rPr>
        <w:t xml:space="preserve"> </w:t>
      </w:r>
      <w:r w:rsidR="002717A4">
        <w:rPr>
          <w:rFonts w:ascii="Times New Roman" w:hAnsi="Times New Roman"/>
          <w:color w:val="auto"/>
          <w:sz w:val="20"/>
          <w:szCs w:val="20"/>
          <w:lang w:val="en-GB" w:eastAsia="ro-RO"/>
        </w:rPr>
        <w:t xml:space="preserve">course </w:t>
      </w:r>
      <w:r w:rsidRPr="00667581">
        <w:rPr>
          <w:rFonts w:ascii="Times New Roman" w:hAnsi="Times New Roman"/>
          <w:color w:val="auto"/>
          <w:sz w:val="20"/>
          <w:szCs w:val="20"/>
          <w:lang w:val="en-GB" w:eastAsia="ro-RO"/>
        </w:rPr>
        <w:t>content</w:t>
      </w:r>
      <w:r w:rsidR="002717A4">
        <w:rPr>
          <w:rFonts w:ascii="Times New Roman" w:hAnsi="Times New Roman"/>
          <w:color w:val="auto"/>
          <w:sz w:val="20"/>
          <w:szCs w:val="20"/>
          <w:lang w:val="en-GB" w:eastAsia="ro-RO"/>
        </w:rPr>
        <w:t>s</w:t>
      </w:r>
      <w:r w:rsidR="00DB22C4">
        <w:rPr>
          <w:rFonts w:ascii="Times New Roman" w:hAnsi="Times New Roman"/>
          <w:color w:val="auto"/>
          <w:sz w:val="20"/>
          <w:szCs w:val="20"/>
          <w:lang w:val="en-GB" w:eastAsia="ro-RO"/>
        </w:rPr>
        <w:t xml:space="preserve"> based on</w:t>
      </w:r>
      <w:r w:rsidRPr="00667581">
        <w:rPr>
          <w:rFonts w:ascii="Times New Roman" w:hAnsi="Times New Roman"/>
          <w:color w:val="auto"/>
          <w:sz w:val="20"/>
          <w:szCs w:val="20"/>
          <w:lang w:val="en-GB" w:eastAsia="ro-RO"/>
        </w:rPr>
        <w:t xml:space="preserve"> </w:t>
      </w:r>
      <w:r w:rsidR="00DB22C4">
        <w:rPr>
          <w:rFonts w:ascii="Times New Roman" w:hAnsi="Times New Roman"/>
          <w:color w:val="auto"/>
          <w:sz w:val="20"/>
          <w:szCs w:val="20"/>
          <w:lang w:val="en-GB" w:eastAsia="ro-RO"/>
        </w:rPr>
        <w:t xml:space="preserve">the </w:t>
      </w:r>
      <w:r w:rsidRPr="00667581">
        <w:rPr>
          <w:rFonts w:ascii="Times New Roman" w:hAnsi="Times New Roman"/>
          <w:color w:val="auto"/>
          <w:sz w:val="20"/>
          <w:szCs w:val="20"/>
          <w:lang w:val="en-GB" w:eastAsia="ro-RO"/>
        </w:rPr>
        <w:t xml:space="preserve">expectations </w:t>
      </w:r>
      <w:r w:rsidR="002717A4">
        <w:rPr>
          <w:rFonts w:ascii="Times New Roman" w:hAnsi="Times New Roman"/>
          <w:color w:val="auto"/>
          <w:sz w:val="20"/>
          <w:szCs w:val="20"/>
          <w:lang w:val="en-GB" w:eastAsia="ro-RO"/>
        </w:rPr>
        <w:t>of</w:t>
      </w:r>
      <w:r w:rsidRPr="00667581">
        <w:rPr>
          <w:rFonts w:ascii="Times New Roman" w:hAnsi="Times New Roman"/>
          <w:color w:val="auto"/>
          <w:sz w:val="20"/>
          <w:szCs w:val="20"/>
          <w:lang w:val="en-GB" w:eastAsia="ro-RO"/>
        </w:rPr>
        <w:t xml:space="preserve"> epistemic communit</w:t>
      </w:r>
      <w:r w:rsidR="002717A4">
        <w:rPr>
          <w:rFonts w:ascii="Times New Roman" w:hAnsi="Times New Roman"/>
          <w:color w:val="auto"/>
          <w:sz w:val="20"/>
          <w:szCs w:val="20"/>
          <w:lang w:val="en-GB" w:eastAsia="ro-RO"/>
        </w:rPr>
        <w:t>ies</w:t>
      </w:r>
      <w:r w:rsidRPr="00667581">
        <w:rPr>
          <w:rFonts w:ascii="Times New Roman" w:hAnsi="Times New Roman"/>
          <w:color w:val="auto"/>
          <w:sz w:val="20"/>
          <w:szCs w:val="20"/>
          <w:lang w:val="en-GB" w:eastAsia="ro-RO"/>
        </w:rPr>
        <w:t xml:space="preserve">, professional associations and of </w:t>
      </w:r>
      <w:r w:rsidRPr="00692AC1" w:rsidR="002717A4">
        <w:rPr>
          <w:rFonts w:ascii="Times New Roman" w:hAnsi="Times New Roman"/>
          <w:color w:val="auto"/>
          <w:sz w:val="20"/>
          <w:szCs w:val="20"/>
          <w:lang w:val="en-GB" w:eastAsia="ro-RO"/>
        </w:rPr>
        <w:t>potential</w:t>
      </w:r>
      <w:r w:rsidRPr="00692AC1">
        <w:rPr>
          <w:rFonts w:ascii="Times New Roman" w:hAnsi="Times New Roman"/>
          <w:color w:val="auto"/>
          <w:sz w:val="20"/>
          <w:szCs w:val="20"/>
          <w:lang w:val="en-GB" w:eastAsia="ro-RO"/>
        </w:rPr>
        <w:t xml:space="preserve"> employers</w:t>
      </w:r>
      <w:r w:rsidRPr="00692AC1" w:rsidR="002717A4">
        <w:rPr>
          <w:rFonts w:ascii="Times New Roman" w:hAnsi="Times New Roman"/>
          <w:color w:val="auto"/>
          <w:sz w:val="20"/>
          <w:szCs w:val="20"/>
          <w:lang w:val="en-GB" w:eastAsia="ro-RO"/>
        </w:rPr>
        <w:t xml:space="preserve"> rel</w:t>
      </w:r>
      <w:r w:rsidRPr="00692AC1" w:rsidR="00692AC1">
        <w:rPr>
          <w:rFonts w:ascii="Times New Roman" w:hAnsi="Times New Roman"/>
          <w:color w:val="auto"/>
          <w:sz w:val="20"/>
          <w:szCs w:val="20"/>
          <w:lang w:val="en-GB" w:eastAsia="ro-RO"/>
        </w:rPr>
        <w:t>ated</w:t>
      </w:r>
      <w:r w:rsidRPr="00692AC1" w:rsidR="002717A4">
        <w:rPr>
          <w:rFonts w:ascii="Times New Roman" w:hAnsi="Times New Roman"/>
          <w:color w:val="auto"/>
          <w:sz w:val="20"/>
          <w:szCs w:val="20"/>
          <w:lang w:val="en-GB" w:eastAsia="ro-RO"/>
        </w:rPr>
        <w:t xml:space="preserve"> to</w:t>
      </w:r>
      <w:r w:rsidRPr="00667581">
        <w:rPr>
          <w:rFonts w:ascii="Times New Roman" w:hAnsi="Times New Roman"/>
          <w:color w:val="auto"/>
          <w:sz w:val="20"/>
          <w:szCs w:val="20"/>
          <w:lang w:val="en-GB" w:eastAsia="ro-RO"/>
        </w:rPr>
        <w:t xml:space="preserve"> the </w:t>
      </w:r>
      <w:r w:rsidR="002717A4">
        <w:rPr>
          <w:rFonts w:ascii="Times New Roman" w:hAnsi="Times New Roman"/>
          <w:color w:val="auto"/>
          <w:sz w:val="20"/>
          <w:szCs w:val="20"/>
          <w:lang w:val="en-GB" w:eastAsia="ro-RO"/>
        </w:rPr>
        <w:t>field of study</w:t>
      </w:r>
      <w:r w:rsidRPr="00667581">
        <w:rPr>
          <w:rFonts w:ascii="Times New Roman" w:hAnsi="Times New Roman"/>
          <w:color w:val="auto"/>
          <w:sz w:val="20"/>
          <w:szCs w:val="20"/>
          <w:lang w:val="en-GB" w:eastAsia="ro-RO"/>
        </w:rPr>
        <w:t>.</w:t>
      </w:r>
    </w:p>
    <w:p w:rsidRPr="00667581" w:rsidR="00667581" w:rsidP="00667581" w:rsidRDefault="00667581" w14:paraId="7D07BAB3"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9912"/>
      </w:tblGrid>
      <w:tr w:rsidRPr="00667581" w:rsidR="00667581" w:rsidTr="00CB52CE" w14:paraId="6D4C9A84" w14:textId="77777777">
        <w:trPr>
          <w:trHeight w:val="310"/>
        </w:trPr>
        <w:tc>
          <w:tcPr>
            <w:tcW w:w="5000" w:type="pct"/>
            <w:shd w:val="clear" w:color="auto" w:fill="auto"/>
          </w:tcPr>
          <w:p w:rsidR="00667581" w:rsidP="00D0488D" w:rsidRDefault="00523180" w14:paraId="769A09FE" w14:textId="4B37C77B">
            <w:pPr>
              <w:spacing w:after="0" w:line="240" w:lineRule="auto"/>
              <w:jc w:val="both"/>
              <w:rPr>
                <w:rFonts w:ascii="Times New Roman" w:hAnsi="Times New Roman"/>
                <w:sz w:val="20"/>
                <w:szCs w:val="20"/>
                <w:lang w:eastAsia="ro-RO"/>
              </w:rPr>
            </w:pPr>
            <w:r>
              <w:rPr>
                <w:rFonts w:ascii="Times New Roman" w:hAnsi="Times New Roman"/>
                <w:sz w:val="20"/>
                <w:szCs w:val="20"/>
                <w:lang w:eastAsia="ro-RO"/>
              </w:rPr>
              <w:t>International</w:t>
            </w:r>
            <w:r w:rsidR="00D0488D">
              <w:rPr>
                <w:rFonts w:ascii="Times New Roman" w:hAnsi="Times New Roman"/>
                <w:sz w:val="20"/>
                <w:szCs w:val="20"/>
                <w:lang w:eastAsia="ro-RO"/>
              </w:rPr>
              <w:t xml:space="preserve"> and European l</w:t>
            </w:r>
            <w:r w:rsidR="009131EA">
              <w:rPr>
                <w:rFonts w:ascii="Times New Roman" w:hAnsi="Times New Roman"/>
                <w:sz w:val="20"/>
                <w:szCs w:val="20"/>
                <w:lang w:eastAsia="ro-RO"/>
              </w:rPr>
              <w:t>anguage</w:t>
            </w:r>
            <w:r w:rsidR="00D0488D">
              <w:rPr>
                <w:rFonts w:ascii="Times New Roman" w:hAnsi="Times New Roman"/>
                <w:sz w:val="20"/>
                <w:szCs w:val="20"/>
                <w:lang w:eastAsia="ro-RO"/>
              </w:rPr>
              <w:t xml:space="preserve"> policies seek to address the growing needs of a labor and a scientifically internationalized research market, and as such, foreign languages for academic and specific purposes are represented throughout many university centers</w:t>
            </w:r>
          </w:p>
          <w:p w:rsidRPr="005446C4" w:rsidR="00117995" w:rsidP="00A04A8F" w:rsidRDefault="00B80AC4" w14:paraId="24BC26B6" w14:textId="1C8CBECF">
            <w:pPr>
              <w:pStyle w:val="Header"/>
              <w:numPr>
                <w:ilvl w:val="0"/>
                <w:numId w:val="19"/>
              </w:numPr>
              <w:tabs>
                <w:tab w:val="clear" w:pos="4680"/>
                <w:tab w:val="clear" w:pos="9360"/>
              </w:tabs>
              <w:rPr>
                <w:rFonts w:ascii="Times New Roman" w:hAnsi="Times New Roman"/>
                <w:bCs/>
                <w:sz w:val="20"/>
                <w:szCs w:val="20"/>
                <w:lang w:val="ro-RO"/>
              </w:rPr>
            </w:pPr>
            <w:r>
              <w:rPr>
                <w:rFonts w:ascii="Times New Roman" w:hAnsi="Times New Roman"/>
                <w:sz w:val="20"/>
                <w:szCs w:val="20"/>
                <w:lang w:eastAsia="ro-RO"/>
              </w:rPr>
              <w:t xml:space="preserve">in the country (in vocational fields such as business, law, medicine, computer science, tourism, but also in the courses which make use of the scientific discourse in various fields – chemistry, physics, education sciences, </w:t>
            </w:r>
            <w:r w:rsidR="00117995">
              <w:rPr>
                <w:rFonts w:ascii="Times New Roman" w:hAnsi="Times New Roman"/>
                <w:sz w:val="20"/>
                <w:szCs w:val="20"/>
                <w:lang w:eastAsia="ro-RO"/>
              </w:rPr>
              <w:t xml:space="preserve">social and communication sciences etc.). For reference, see the specific departments and the foreign language centers in Bucharest, </w:t>
            </w:r>
            <w:r w:rsidRPr="005446C4" w:rsidR="00117995">
              <w:rPr>
                <w:rFonts w:ascii="Times New Roman" w:hAnsi="Times New Roman"/>
                <w:bCs/>
                <w:sz w:val="20"/>
                <w:szCs w:val="20"/>
                <w:lang w:val="ro-RO"/>
              </w:rPr>
              <w:t>Timişoara, Iaşi, Tîrgu-Mureş, Alba Iulia, Oradea etc.</w:t>
            </w:r>
          </w:p>
          <w:p w:rsidRPr="00234E80" w:rsidR="00B80AC4" w:rsidP="00B80AC4" w:rsidRDefault="00117995" w14:paraId="7576A182" w14:textId="0E48B860">
            <w:pPr>
              <w:pStyle w:val="ListParagraph"/>
              <w:numPr>
                <w:ilvl w:val="0"/>
                <w:numId w:val="19"/>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abroad (particular</w:t>
            </w:r>
            <w:r w:rsidR="00234E80">
              <w:rPr>
                <w:rFonts w:ascii="Times New Roman" w:hAnsi="Times New Roman"/>
                <w:sz w:val="20"/>
                <w:szCs w:val="20"/>
                <w:lang w:eastAsia="ro-RO"/>
              </w:rPr>
              <w:t>ly regarding</w:t>
            </w:r>
            <w:r>
              <w:rPr>
                <w:rFonts w:ascii="Times New Roman" w:hAnsi="Times New Roman"/>
                <w:sz w:val="20"/>
                <w:szCs w:val="20"/>
                <w:lang w:eastAsia="ro-RO"/>
              </w:rPr>
              <w:t xml:space="preserve"> </w:t>
            </w:r>
            <w:r w:rsidR="00234E80">
              <w:rPr>
                <w:rFonts w:ascii="Times New Roman" w:hAnsi="Times New Roman"/>
                <w:sz w:val="20"/>
                <w:szCs w:val="20"/>
                <w:lang w:eastAsia="ro-RO"/>
              </w:rPr>
              <w:t xml:space="preserve">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t>
            </w:r>
            <w:r w:rsidRPr="005446C4" w:rsidR="00234E80">
              <w:rPr>
                <w:rFonts w:ascii="Times New Roman" w:hAnsi="Times New Roman"/>
                <w:bCs/>
                <w:sz w:val="20"/>
                <w:szCs w:val="20"/>
                <w:lang w:val="ro-RO"/>
              </w:rPr>
              <w:t>Washington, North Carolina, Southampton, Darmouth, Essex, Leeds, Graz, Central European University, etc</w:t>
            </w:r>
            <w:r w:rsidR="00234E80">
              <w:rPr>
                <w:rFonts w:ascii="Times New Roman" w:hAnsi="Times New Roman"/>
                <w:bCs/>
                <w:sz w:val="20"/>
                <w:szCs w:val="20"/>
                <w:lang w:val="ro-RO"/>
              </w:rPr>
              <w:t>.</w:t>
            </w:r>
          </w:p>
          <w:p w:rsidRPr="00234E80" w:rsidR="00234E80" w:rsidP="00234E80" w:rsidRDefault="00234E80" w14:paraId="2ED99C44" w14:textId="28DA5B6D">
            <w:p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The content of the teaching activity can develop those skills and competences that are specific to academic learning and research activities, </w:t>
            </w:r>
            <w:r w:rsidR="00A04A8F">
              <w:rPr>
                <w:rFonts w:ascii="Times New Roman" w:hAnsi="Times New Roman"/>
                <w:sz w:val="20"/>
                <w:szCs w:val="20"/>
                <w:lang w:eastAsia="ro-RO"/>
              </w:rPr>
              <w:t xml:space="preserve">in the context of higher education internationalization. </w:t>
            </w:r>
          </w:p>
        </w:tc>
      </w:tr>
    </w:tbl>
    <w:p w:rsidRPr="00667581" w:rsidR="00667581" w:rsidP="00D0488D" w:rsidRDefault="00667581" w14:paraId="2ED0B48A" w14:textId="77777777">
      <w:pPr>
        <w:spacing w:after="0" w:line="240" w:lineRule="auto"/>
        <w:jc w:val="both"/>
        <w:rPr>
          <w:rFonts w:ascii="Times New Roman" w:hAnsi="Times New Roman"/>
          <w:sz w:val="20"/>
          <w:szCs w:val="20"/>
          <w:lang w:val="en-GB"/>
        </w:rPr>
      </w:pPr>
    </w:p>
    <w:p w:rsidRPr="00667581" w:rsidR="00667581" w:rsidP="00667581" w:rsidRDefault="00667581" w14:paraId="17AACBE8"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10. Assessment (examination)</w:t>
      </w:r>
    </w:p>
    <w:p w:rsidRPr="00667581" w:rsidR="00667581" w:rsidP="00667581" w:rsidRDefault="00667581" w14:paraId="0E5D387C" w14:textId="77777777">
      <w:pPr>
        <w:keepNext/>
        <w:spacing w:after="0" w:line="240" w:lineRule="auto"/>
        <w:ind w:firstLine="720"/>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657"/>
        <w:gridCol w:w="3763"/>
        <w:gridCol w:w="2892"/>
        <w:gridCol w:w="1600"/>
      </w:tblGrid>
      <w:tr w:rsidRPr="00667581" w:rsidR="00667581" w:rsidTr="00CB52CE" w14:paraId="18ED0167" w14:textId="77777777">
        <w:trPr>
          <w:trHeight w:val="440"/>
        </w:trPr>
        <w:tc>
          <w:tcPr>
            <w:tcW w:w="836" w:type="pct"/>
            <w:shd w:val="clear" w:color="auto" w:fill="auto"/>
          </w:tcPr>
          <w:p w:rsidRPr="00667581" w:rsidR="00667581" w:rsidP="00667581" w:rsidRDefault="00667581" w14:paraId="294C9F2D" w14:textId="77777777">
            <w:pPr>
              <w:pStyle w:val="Default"/>
              <w:keepNext/>
              <w:widowControl/>
              <w:rPr>
                <w:color w:val="auto"/>
                <w:lang w:val="en-GB" w:eastAsia="ro-RO"/>
              </w:rPr>
            </w:pPr>
            <w:r w:rsidRPr="00667581">
              <w:rPr>
                <w:color w:val="auto"/>
                <w:lang w:val="en-GB" w:eastAsia="ro-RO"/>
              </w:rPr>
              <w:t>Type of activity</w:t>
            </w:r>
          </w:p>
        </w:tc>
        <w:tc>
          <w:tcPr>
            <w:tcW w:w="1898" w:type="pct"/>
            <w:shd w:val="clear" w:color="auto" w:fill="auto"/>
          </w:tcPr>
          <w:p w:rsidRPr="00667581" w:rsidR="00667581" w:rsidP="00667581" w:rsidRDefault="00667581" w14:paraId="7B8348AD" w14:textId="77777777">
            <w:pPr>
              <w:pStyle w:val="Default"/>
              <w:keepNext/>
              <w:widowControl/>
              <w:rPr>
                <w:color w:val="auto"/>
                <w:lang w:val="en-GB" w:eastAsia="ro-RO"/>
              </w:rPr>
            </w:pPr>
            <w:r w:rsidRPr="00667581">
              <w:rPr>
                <w:color w:val="auto"/>
                <w:lang w:val="en-GB" w:eastAsia="ro-RO"/>
              </w:rPr>
              <w:t xml:space="preserve">10.1 Assessment criteria </w:t>
            </w:r>
          </w:p>
        </w:tc>
        <w:tc>
          <w:tcPr>
            <w:tcW w:w="1459" w:type="pct"/>
            <w:shd w:val="clear" w:color="auto" w:fill="auto"/>
          </w:tcPr>
          <w:p w:rsidRPr="00667581" w:rsidR="00667581" w:rsidP="00667581" w:rsidRDefault="00667581" w14:paraId="7688120D" w14:textId="77777777">
            <w:pPr>
              <w:pStyle w:val="Default"/>
              <w:keepNext/>
              <w:widowControl/>
              <w:rPr>
                <w:color w:val="auto"/>
                <w:lang w:val="en-GB" w:eastAsia="ro-RO"/>
              </w:rPr>
            </w:pPr>
            <w:r w:rsidRPr="00667581">
              <w:rPr>
                <w:color w:val="auto"/>
                <w:lang w:val="en-GB" w:eastAsia="ro-RO"/>
              </w:rPr>
              <w:t xml:space="preserve">10.2 Assessment methods </w:t>
            </w:r>
          </w:p>
        </w:tc>
        <w:tc>
          <w:tcPr>
            <w:tcW w:w="807" w:type="pct"/>
            <w:shd w:val="clear" w:color="auto" w:fill="auto"/>
          </w:tcPr>
          <w:p w:rsidRPr="00667581" w:rsidR="00667581" w:rsidP="00667581" w:rsidRDefault="00667581" w14:paraId="5D296AA4" w14:textId="77777777">
            <w:pPr>
              <w:pStyle w:val="Default"/>
              <w:keepNext/>
              <w:widowControl/>
              <w:rPr>
                <w:color w:val="auto"/>
                <w:lang w:val="en-GB" w:eastAsia="ro-RO"/>
              </w:rPr>
            </w:pPr>
            <w:r w:rsidRPr="00667581">
              <w:rPr>
                <w:color w:val="auto"/>
                <w:lang w:val="en-GB" w:eastAsia="ro-RO"/>
              </w:rPr>
              <w:t xml:space="preserve">10.3 Weight in the final grade </w:t>
            </w:r>
          </w:p>
        </w:tc>
      </w:tr>
      <w:tr w:rsidRPr="00667581" w:rsidR="00667581" w:rsidTr="00667581" w14:paraId="61BF8032" w14:textId="77777777">
        <w:trPr>
          <w:trHeight w:val="1761"/>
        </w:trPr>
        <w:tc>
          <w:tcPr>
            <w:tcW w:w="836" w:type="pct"/>
            <w:shd w:val="clear" w:color="auto" w:fill="auto"/>
          </w:tcPr>
          <w:p w:rsidRPr="00667581" w:rsidR="00667581" w:rsidP="00667581" w:rsidRDefault="00667581" w14:paraId="575B8E81" w14:textId="3C028C83">
            <w:pPr>
              <w:pStyle w:val="Default"/>
              <w:rPr>
                <w:color w:val="auto"/>
                <w:lang w:val="en-GB" w:eastAsia="ro-RO"/>
              </w:rPr>
            </w:pPr>
            <w:r w:rsidRPr="00667581">
              <w:rPr>
                <w:color w:val="auto"/>
                <w:lang w:val="en-GB" w:eastAsia="ro-RO"/>
              </w:rPr>
              <w:t xml:space="preserve">10.4 </w:t>
            </w:r>
            <w:r w:rsidR="00621A11">
              <w:rPr>
                <w:color w:val="auto"/>
                <w:lang w:val="en-GB" w:eastAsia="ro-RO"/>
              </w:rPr>
              <w:t>Lecture</w:t>
            </w:r>
          </w:p>
          <w:p w:rsidRPr="00667581" w:rsidR="00667581" w:rsidP="00667581" w:rsidRDefault="00667581" w14:paraId="6E76CCA4" w14:textId="77777777">
            <w:pPr>
              <w:pStyle w:val="Default"/>
              <w:rPr>
                <w:color w:val="auto"/>
                <w:lang w:val="en-GB" w:eastAsia="ro-RO"/>
              </w:rPr>
            </w:pPr>
          </w:p>
          <w:p w:rsidRPr="00667581" w:rsidR="00667581" w:rsidP="00667581" w:rsidRDefault="00667581" w14:paraId="5E95B15A" w14:textId="77777777">
            <w:pPr>
              <w:pStyle w:val="Default"/>
              <w:rPr>
                <w:color w:val="auto"/>
                <w:lang w:val="en-GB" w:eastAsia="ro-RO"/>
              </w:rPr>
            </w:pPr>
          </w:p>
        </w:tc>
        <w:tc>
          <w:tcPr>
            <w:tcW w:w="1898" w:type="pct"/>
            <w:shd w:val="clear" w:color="auto" w:fill="auto"/>
          </w:tcPr>
          <w:p w:rsidRPr="00667581" w:rsidR="00667581" w:rsidP="00667581" w:rsidRDefault="00667581" w14:paraId="3A73F3BB" w14:textId="18BD5FE6">
            <w:pPr>
              <w:pStyle w:val="ListParagraph"/>
              <w:numPr>
                <w:ilvl w:val="0"/>
                <w:numId w:val="15"/>
              </w:numPr>
              <w:spacing w:after="0" w:line="240" w:lineRule="auto"/>
              <w:rPr>
                <w:rFonts w:ascii="Times New Roman" w:hAnsi="Times New Roman"/>
                <w:sz w:val="20"/>
                <w:szCs w:val="20"/>
                <w:lang w:eastAsia="ro-RO"/>
              </w:rPr>
            </w:pPr>
          </w:p>
        </w:tc>
        <w:tc>
          <w:tcPr>
            <w:tcW w:w="1459" w:type="pct"/>
            <w:shd w:val="clear" w:color="auto" w:fill="auto"/>
          </w:tcPr>
          <w:p w:rsidRPr="00667581" w:rsidR="00667581" w:rsidP="00667581" w:rsidRDefault="00667581" w14:paraId="0D5A0E33" w14:textId="1A14672F">
            <w:pPr>
              <w:pStyle w:val="Default"/>
              <w:rPr>
                <w:color w:val="auto"/>
                <w:lang w:val="en-GB" w:eastAsia="ro-RO"/>
              </w:rPr>
            </w:pPr>
          </w:p>
        </w:tc>
        <w:tc>
          <w:tcPr>
            <w:tcW w:w="807" w:type="pct"/>
            <w:shd w:val="clear" w:color="auto" w:fill="auto"/>
          </w:tcPr>
          <w:p w:rsidRPr="00667581" w:rsidR="00667581" w:rsidP="00667581" w:rsidRDefault="00667581" w14:paraId="52DF7605" w14:textId="3414B945">
            <w:pPr>
              <w:pStyle w:val="Default"/>
              <w:rPr>
                <w:color w:val="auto"/>
                <w:lang w:val="en-GB" w:eastAsia="ro-RO"/>
              </w:rPr>
            </w:pPr>
          </w:p>
        </w:tc>
      </w:tr>
      <w:tr w:rsidRPr="00667581" w:rsidR="00667581" w:rsidTr="00667581" w14:paraId="3136E6DF" w14:textId="77777777">
        <w:trPr>
          <w:trHeight w:val="739"/>
        </w:trPr>
        <w:tc>
          <w:tcPr>
            <w:tcW w:w="836" w:type="pct"/>
            <w:shd w:val="clear" w:color="auto" w:fill="auto"/>
          </w:tcPr>
          <w:p w:rsidRPr="00667581" w:rsidR="00667581" w:rsidP="00667581" w:rsidRDefault="00667581" w14:paraId="0AA5EAF7" w14:textId="54682F17">
            <w:pPr>
              <w:pStyle w:val="Default"/>
              <w:rPr>
                <w:color w:val="auto"/>
                <w:lang w:val="en-GB" w:eastAsia="ro-RO"/>
              </w:rPr>
            </w:pPr>
            <w:r>
              <w:rPr>
                <w:color w:val="auto"/>
                <w:lang w:val="en-GB" w:eastAsia="ro-RO"/>
              </w:rPr>
              <w:t>10.5 Seminar</w:t>
            </w:r>
          </w:p>
        </w:tc>
        <w:tc>
          <w:tcPr>
            <w:tcW w:w="1898" w:type="pct"/>
            <w:shd w:val="clear" w:color="auto" w:fill="auto"/>
          </w:tcPr>
          <w:p w:rsidRPr="00D02FA8" w:rsidR="00D02FA8" w:rsidP="00D02FA8" w:rsidRDefault="00D02FA8" w14:paraId="0692E9D4" w14:textId="73CA3454">
            <w:pPr>
              <w:pStyle w:val="ListParagraph"/>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attendance</w:t>
            </w:r>
            <w:r w:rsidRPr="00D02FA8">
              <w:rPr>
                <w:rFonts w:ascii="Times New Roman" w:hAnsi="Times New Roman"/>
                <w:sz w:val="20"/>
                <w:szCs w:val="20"/>
                <w:lang w:eastAsia="ro-RO"/>
              </w:rPr>
              <w:t xml:space="preserve"> and active participation in </w:t>
            </w:r>
            <w:r>
              <w:rPr>
                <w:rFonts w:ascii="Times New Roman" w:hAnsi="Times New Roman"/>
                <w:sz w:val="20"/>
                <w:szCs w:val="20"/>
                <w:lang w:eastAsia="ro-RO"/>
              </w:rPr>
              <w:t>class</w:t>
            </w:r>
          </w:p>
          <w:p w:rsidR="00D02FA8" w:rsidP="00D02FA8" w:rsidRDefault="00D02FA8" w14:paraId="479279CA" w14:textId="77777777">
            <w:pPr>
              <w:pStyle w:val="ListParagraph"/>
              <w:numPr>
                <w:ilvl w:val="0"/>
                <w:numId w:val="15"/>
              </w:numPr>
              <w:spacing w:after="0" w:line="240" w:lineRule="auto"/>
              <w:rPr>
                <w:rFonts w:ascii="Times New Roman" w:hAnsi="Times New Roman"/>
                <w:sz w:val="20"/>
                <w:szCs w:val="20"/>
                <w:lang w:eastAsia="ro-RO"/>
              </w:rPr>
            </w:pPr>
            <w:r w:rsidRPr="00D02FA8">
              <w:rPr>
                <w:rFonts w:ascii="Times New Roman" w:hAnsi="Times New Roman"/>
                <w:sz w:val="20"/>
                <w:szCs w:val="20"/>
                <w:lang w:eastAsia="ro-RO"/>
              </w:rPr>
              <w:t>carrying out correctly and in time the given tasks</w:t>
            </w:r>
          </w:p>
          <w:p w:rsidRPr="00D02FA8" w:rsidR="00D02FA8" w:rsidP="00D02FA8" w:rsidRDefault="00D02FA8" w14:paraId="09E2A30B" w14:textId="716F04F9">
            <w:pPr>
              <w:pStyle w:val="ListParagraph"/>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 xml:space="preserve">acquiring </w:t>
            </w:r>
            <w:r w:rsidRPr="00D02FA8">
              <w:rPr>
                <w:rFonts w:ascii="Times New Roman" w:hAnsi="Times New Roman"/>
                <w:sz w:val="20"/>
                <w:szCs w:val="20"/>
                <w:lang w:eastAsia="ro-RO"/>
              </w:rPr>
              <w:t>specialized vocabulary</w:t>
            </w:r>
          </w:p>
          <w:p w:rsidR="00D02FA8" w:rsidP="00D02FA8" w:rsidRDefault="00D02FA8" w14:paraId="170A80EF" w14:textId="555C1468">
            <w:pPr>
              <w:pStyle w:val="ListParagraph"/>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t</w:t>
            </w:r>
            <w:r w:rsidRPr="00D02FA8">
              <w:rPr>
                <w:rFonts w:ascii="Times New Roman" w:hAnsi="Times New Roman"/>
                <w:sz w:val="20"/>
                <w:szCs w:val="20"/>
                <w:lang w:eastAsia="ro-RO"/>
              </w:rPr>
              <w:t xml:space="preserve">ask accuracy, fluency and suitability in spoken and written </w:t>
            </w:r>
            <w:r>
              <w:rPr>
                <w:rFonts w:ascii="Times New Roman" w:hAnsi="Times New Roman"/>
                <w:sz w:val="20"/>
                <w:szCs w:val="20"/>
                <w:lang w:eastAsia="ro-RO"/>
              </w:rPr>
              <w:t>Spanish</w:t>
            </w:r>
          </w:p>
          <w:p w:rsidRPr="00667581" w:rsidR="00667581" w:rsidP="00D02FA8" w:rsidRDefault="00D02FA8" w14:paraId="1A33AF51" w14:textId="2B41D163">
            <w:pPr>
              <w:pStyle w:val="ListParagraph"/>
              <w:numPr>
                <w:ilvl w:val="0"/>
                <w:numId w:val="15"/>
              </w:numPr>
              <w:spacing w:after="0" w:line="240" w:lineRule="auto"/>
              <w:rPr>
                <w:rFonts w:ascii="Times New Roman" w:hAnsi="Times New Roman"/>
                <w:sz w:val="20"/>
                <w:szCs w:val="20"/>
                <w:lang w:eastAsia="ro-RO"/>
              </w:rPr>
            </w:pPr>
            <w:r w:rsidRPr="00D02FA8">
              <w:rPr>
                <w:rFonts w:ascii="Times New Roman" w:hAnsi="Times New Roman"/>
                <w:sz w:val="20"/>
                <w:szCs w:val="20"/>
                <w:lang w:eastAsia="ro-RO"/>
              </w:rPr>
              <w:t>the ability to use Spanish effectively in specific academic and professional contexts</w:t>
            </w:r>
          </w:p>
        </w:tc>
        <w:tc>
          <w:tcPr>
            <w:tcW w:w="1459" w:type="pct"/>
            <w:shd w:val="clear" w:color="auto" w:fill="auto"/>
          </w:tcPr>
          <w:p w:rsidRPr="00D02FA8" w:rsidR="00D02FA8" w:rsidP="00D02FA8" w:rsidRDefault="00D02FA8" w14:paraId="4B05D846" w14:textId="77777777">
            <w:pPr>
              <w:pStyle w:val="paragraph"/>
              <w:numPr>
                <w:ilvl w:val="0"/>
                <w:numId w:val="15"/>
              </w:numPr>
              <w:textAlignment w:val="baseline"/>
              <w:rPr>
                <w:rStyle w:val="normaltextrun"/>
                <w:sz w:val="20"/>
                <w:szCs w:val="20"/>
              </w:rPr>
            </w:pPr>
            <w:r>
              <w:rPr>
                <w:rStyle w:val="normaltextrun"/>
                <w:color w:val="000000"/>
                <w:sz w:val="20"/>
                <w:szCs w:val="20"/>
                <w:lang w:val="en-GB"/>
              </w:rPr>
              <w:t>written exam at the end of the semester</w:t>
            </w:r>
          </w:p>
          <w:p w:rsidRPr="00D02FA8" w:rsidR="00D02FA8" w:rsidP="00D02FA8" w:rsidRDefault="00D02FA8" w14:paraId="4BD988FF" w14:textId="1B88CD97">
            <w:pPr>
              <w:pStyle w:val="paragraph"/>
              <w:numPr>
                <w:ilvl w:val="0"/>
                <w:numId w:val="15"/>
              </w:numPr>
              <w:textAlignment w:val="baseline"/>
              <w:rPr>
                <w:sz w:val="20"/>
                <w:szCs w:val="20"/>
              </w:rPr>
            </w:pPr>
            <w:r>
              <w:rPr>
                <w:sz w:val="20"/>
                <w:szCs w:val="20"/>
              </w:rPr>
              <w:t>elaborating and defending a project on a given topic</w:t>
            </w:r>
          </w:p>
        </w:tc>
        <w:tc>
          <w:tcPr>
            <w:tcW w:w="807" w:type="pct"/>
            <w:shd w:val="clear" w:color="auto" w:fill="auto"/>
          </w:tcPr>
          <w:p w:rsidR="00667581" w:rsidP="00667581" w:rsidRDefault="00160FDD" w14:paraId="7CBBDC68" w14:textId="77777777">
            <w:pPr>
              <w:pStyle w:val="Default"/>
              <w:rPr>
                <w:color w:val="auto"/>
                <w:lang w:val="en-GB" w:eastAsia="ro-RO"/>
              </w:rPr>
            </w:pPr>
            <w:r>
              <w:rPr>
                <w:color w:val="auto"/>
                <w:lang w:val="en-GB" w:eastAsia="ro-RO"/>
              </w:rPr>
              <w:t>75%</w:t>
            </w:r>
          </w:p>
          <w:p w:rsidR="00160FDD" w:rsidP="00667581" w:rsidRDefault="00160FDD" w14:paraId="7898871D" w14:textId="77777777">
            <w:pPr>
              <w:pStyle w:val="Default"/>
              <w:rPr>
                <w:color w:val="auto"/>
                <w:lang w:val="en-GB" w:eastAsia="ro-RO"/>
              </w:rPr>
            </w:pPr>
          </w:p>
          <w:p w:rsidRPr="00667581" w:rsidR="00160FDD" w:rsidP="00667581" w:rsidRDefault="00160FDD" w14:paraId="73697EEB" w14:textId="6725ED82">
            <w:pPr>
              <w:pStyle w:val="Default"/>
              <w:rPr>
                <w:color w:val="auto"/>
                <w:lang w:val="en-GB" w:eastAsia="ro-RO"/>
              </w:rPr>
            </w:pPr>
            <w:r>
              <w:rPr>
                <w:color w:val="auto"/>
                <w:lang w:val="en-GB" w:eastAsia="ro-RO"/>
              </w:rPr>
              <w:t>25%</w:t>
            </w:r>
          </w:p>
        </w:tc>
      </w:tr>
      <w:tr w:rsidRPr="00667581" w:rsidR="00667581" w:rsidTr="00CB52CE" w14:paraId="1D8CD76C" w14:textId="77777777">
        <w:trPr>
          <w:trHeight w:val="225"/>
        </w:trPr>
        <w:tc>
          <w:tcPr>
            <w:tcW w:w="5000" w:type="pct"/>
            <w:gridSpan w:val="4"/>
            <w:shd w:val="clear" w:color="auto" w:fill="auto"/>
          </w:tcPr>
          <w:p w:rsidRPr="008415B4" w:rsidR="00667581" w:rsidP="00667581" w:rsidRDefault="00667581" w14:paraId="2243C943" w14:textId="306A42AA">
            <w:pPr>
              <w:pStyle w:val="Default"/>
              <w:rPr>
                <w:color w:val="auto"/>
                <w:lang w:val="en-GB" w:eastAsia="ro-RO"/>
              </w:rPr>
            </w:pPr>
            <w:r w:rsidRPr="008415B4">
              <w:rPr>
                <w:color w:val="auto"/>
                <w:lang w:val="en-GB" w:eastAsia="ro-RO"/>
              </w:rPr>
              <w:t xml:space="preserve">10.6 </w:t>
            </w:r>
            <w:r w:rsidRPr="008415B4" w:rsidR="00DB22C4">
              <w:rPr>
                <w:color w:val="auto"/>
                <w:lang w:val="en-GB" w:eastAsia="ro-RO"/>
              </w:rPr>
              <w:t>Basic</w:t>
            </w:r>
            <w:r w:rsidRPr="008415B4">
              <w:rPr>
                <w:color w:val="auto"/>
                <w:lang w:val="en-GB" w:eastAsia="ro-RO"/>
              </w:rPr>
              <w:t xml:space="preserve"> performance standard </w:t>
            </w:r>
          </w:p>
        </w:tc>
      </w:tr>
      <w:tr w:rsidRPr="00667581" w:rsidR="00667581" w:rsidTr="00CB52CE" w14:paraId="59C08FE7" w14:textId="77777777">
        <w:trPr>
          <w:trHeight w:val="363"/>
        </w:trPr>
        <w:tc>
          <w:tcPr>
            <w:tcW w:w="5000" w:type="pct"/>
            <w:gridSpan w:val="4"/>
            <w:shd w:val="clear" w:color="auto" w:fill="auto"/>
          </w:tcPr>
          <w:p w:rsidRPr="00160FDD" w:rsidR="00160FDD" w:rsidP="00160FDD" w:rsidRDefault="00160FDD" w14:paraId="28DE4005" w14:textId="5A6584CB">
            <w:pPr>
              <w:pStyle w:val="Default"/>
              <w:rPr>
                <w:color w:val="auto"/>
                <w:lang w:val="en-GB" w:eastAsia="ro-RO"/>
              </w:rPr>
            </w:pPr>
            <w:r w:rsidRPr="00160FDD">
              <w:rPr>
                <w:color w:val="auto"/>
                <w:lang w:val="en-GB" w:eastAsia="ro-RO"/>
              </w:rPr>
              <w:t>Students will be able to:</w:t>
            </w:r>
          </w:p>
          <w:p w:rsidRPr="00160FDD" w:rsidR="00160FDD" w:rsidP="00160FDD" w:rsidRDefault="00160FDD" w14:paraId="5A87ED83" w14:textId="03A4504B">
            <w:pPr>
              <w:pStyle w:val="Default"/>
              <w:rPr>
                <w:color w:val="auto"/>
                <w:lang w:val="en-GB" w:eastAsia="ro-RO"/>
              </w:rPr>
            </w:pPr>
            <w:r w:rsidRPr="00160FDD">
              <w:rPr>
                <w:color w:val="auto"/>
                <w:lang w:val="en-GB" w:eastAsia="ro-RO"/>
              </w:rPr>
              <w:t xml:space="preserve">- use techniques and strategies of listening, speaking, reading, and writing on various subjects from the general specialized language.   </w:t>
            </w:r>
          </w:p>
          <w:p w:rsidRPr="00160FDD" w:rsidR="00160FDD" w:rsidP="00160FDD" w:rsidRDefault="00160FDD" w14:paraId="09E9911E" w14:textId="51A8F9FA">
            <w:pPr>
              <w:pStyle w:val="Default"/>
              <w:rPr>
                <w:color w:val="auto"/>
                <w:lang w:val="en-GB" w:eastAsia="ro-RO"/>
              </w:rPr>
            </w:pPr>
            <w:r w:rsidRPr="00160FDD">
              <w:rPr>
                <w:color w:val="auto"/>
                <w:lang w:val="en-GB" w:eastAsia="ro-RO"/>
              </w:rPr>
              <w:t xml:space="preserve">- use individual learning techniques and strategies for developing the reading skills for academic texts, for enriching their specialized vocabulary using printed and electronic resources.  </w:t>
            </w:r>
          </w:p>
          <w:p w:rsidRPr="00160FDD" w:rsidR="00160FDD" w:rsidP="00160FDD" w:rsidRDefault="00160FDD" w14:paraId="686C528F" w14:textId="5A8AD684">
            <w:pPr>
              <w:pStyle w:val="Default"/>
              <w:rPr>
                <w:color w:val="auto"/>
                <w:lang w:val="en-GB" w:eastAsia="ro-RO"/>
              </w:rPr>
            </w:pPr>
            <w:r w:rsidRPr="00160FDD">
              <w:rPr>
                <w:color w:val="auto"/>
                <w:lang w:val="en-GB" w:eastAsia="ro-RO"/>
              </w:rPr>
              <w:t xml:space="preserve">- write academic texts (articles, essays, research reports) and carry out a spoken production (seminar, debate).  </w:t>
            </w:r>
          </w:p>
          <w:p w:rsidRPr="00667581" w:rsidR="00667581" w:rsidP="00160FDD" w:rsidRDefault="00160FDD" w14:paraId="3F311A09" w14:textId="1EA81BFB">
            <w:pPr>
              <w:pStyle w:val="Default"/>
              <w:rPr>
                <w:color w:val="auto"/>
                <w:lang w:val="en-GB" w:eastAsia="ro-RO"/>
              </w:rPr>
            </w:pPr>
            <w:r w:rsidRPr="00160FDD">
              <w:rPr>
                <w:color w:val="auto"/>
                <w:lang w:val="en-GB" w:eastAsia="ro-RO"/>
              </w:rPr>
              <w:t>- communicate within the academic milieu through individual and group projects. </w:t>
            </w:r>
          </w:p>
        </w:tc>
      </w:tr>
      <w:tr w:rsidRPr="00667581" w:rsidR="00667581" w:rsidTr="00CB52CE" w14:paraId="66BB4921" w14:textId="77777777">
        <w:trPr>
          <w:trHeight w:val="363"/>
        </w:trPr>
        <w:tc>
          <w:tcPr>
            <w:tcW w:w="5000" w:type="pct"/>
            <w:gridSpan w:val="4"/>
            <w:shd w:val="clear" w:color="auto" w:fill="auto"/>
          </w:tcPr>
          <w:p w:rsidRPr="00667581" w:rsidR="00667581" w:rsidP="00667581" w:rsidRDefault="00667581" w14:paraId="4B5D7971" w14:textId="77777777">
            <w:pPr>
              <w:pStyle w:val="Default"/>
              <w:rPr>
                <w:color w:val="auto"/>
                <w:lang w:val="en"/>
              </w:rPr>
            </w:pPr>
            <w:r w:rsidRPr="00667581">
              <w:rPr>
                <w:color w:val="auto"/>
                <w:lang w:val="en"/>
              </w:rPr>
              <w:t xml:space="preserve">Organizational details, exceptional situation management: </w:t>
            </w:r>
          </w:p>
          <w:p w:rsidRPr="00667581" w:rsidR="00667581" w:rsidP="00667581" w:rsidRDefault="00667581" w14:paraId="58A5ABC3" w14:textId="1EE0E093">
            <w:pPr>
              <w:pStyle w:val="Default"/>
              <w:numPr>
                <w:ilvl w:val="0"/>
                <w:numId w:val="17"/>
              </w:numPr>
              <w:rPr>
                <w:color w:val="auto"/>
                <w:lang w:val="en-GB" w:eastAsia="ro-RO"/>
              </w:rPr>
            </w:pPr>
          </w:p>
        </w:tc>
      </w:tr>
    </w:tbl>
    <w:p w:rsidRPr="00667581" w:rsidR="00667581" w:rsidP="00667581" w:rsidRDefault="00667581" w14:paraId="39F16968" w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04"/>
        <w:gridCol w:w="3305"/>
        <w:gridCol w:w="3303"/>
      </w:tblGrid>
      <w:tr w:rsidRPr="00667581" w:rsidR="00667581" w:rsidTr="6FE89A6C" w14:paraId="3F1064BA" w14:textId="77777777">
        <w:trPr>
          <w:cantSplit/>
        </w:trPr>
        <w:tc>
          <w:tcPr>
            <w:tcW w:w="1667" w:type="pct"/>
            <w:shd w:val="clear" w:color="auto" w:fill="auto"/>
            <w:tcMar/>
          </w:tcPr>
          <w:p w:rsidRPr="00667581" w:rsidR="00667581" w:rsidP="00667581" w:rsidRDefault="00667581" w14:paraId="7D657C44"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w:t>
            </w:r>
          </w:p>
          <w:p w:rsidRPr="00667581" w:rsidR="00667581" w:rsidP="00667581" w:rsidRDefault="182B9D8F" w14:paraId="478C3253" w14:textId="2809EBEF">
            <w:pPr>
              <w:spacing w:after="0" w:line="240" w:lineRule="auto"/>
              <w:contextualSpacing/>
              <w:rPr>
                <w:rFonts w:ascii="Times New Roman" w:hAnsi="Times New Roman"/>
                <w:sz w:val="20"/>
                <w:szCs w:val="20"/>
                <w:lang w:val="en-GB" w:eastAsia="ro-RO"/>
              </w:rPr>
            </w:pPr>
            <w:r w:rsidRPr="0E855690" w:rsidR="0B1D57B6">
              <w:rPr>
                <w:rFonts w:ascii="Times New Roman" w:hAnsi="Times New Roman"/>
                <w:sz w:val="20"/>
                <w:szCs w:val="20"/>
                <w:lang w:val="en-GB" w:eastAsia="ro-RO"/>
              </w:rPr>
              <w:t>20.0</w:t>
            </w:r>
            <w:r w:rsidRPr="0E855690" w:rsidR="42447464">
              <w:rPr>
                <w:rFonts w:ascii="Times New Roman" w:hAnsi="Times New Roman"/>
                <w:sz w:val="20"/>
                <w:szCs w:val="20"/>
                <w:lang w:val="en-GB" w:eastAsia="ro-RO"/>
              </w:rPr>
              <w:t>3</w:t>
            </w:r>
            <w:r w:rsidRPr="0E855690" w:rsidR="0B1D57B6">
              <w:rPr>
                <w:rFonts w:ascii="Times New Roman" w:hAnsi="Times New Roman"/>
                <w:sz w:val="20"/>
                <w:szCs w:val="20"/>
                <w:lang w:val="en-GB" w:eastAsia="ro-RO"/>
              </w:rPr>
              <w:t>.202</w:t>
            </w:r>
            <w:r w:rsidRPr="0E855690" w:rsidR="1EB1ACAF">
              <w:rPr>
                <w:rFonts w:ascii="Times New Roman" w:hAnsi="Times New Roman"/>
                <w:sz w:val="20"/>
                <w:szCs w:val="20"/>
                <w:lang w:val="en-GB" w:eastAsia="ro-RO"/>
              </w:rPr>
              <w:t>4</w:t>
            </w:r>
          </w:p>
        </w:tc>
        <w:tc>
          <w:tcPr>
            <w:tcW w:w="1667" w:type="pct"/>
            <w:shd w:val="clear" w:color="auto" w:fill="auto"/>
            <w:tcMar/>
          </w:tcPr>
          <w:p w:rsidRPr="00667581" w:rsidR="00667581" w:rsidP="00667581" w:rsidRDefault="00667581" w14:paraId="687368AD"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Course tutor’s signature</w:t>
            </w:r>
          </w:p>
          <w:p w:rsidRPr="00667581" w:rsidR="00667581" w:rsidP="00667581" w:rsidRDefault="00667581" w14:paraId="0A16AFD1" w14:textId="0ED7E759">
            <w:pPr>
              <w:spacing w:after="0" w:line="240" w:lineRule="auto"/>
              <w:contextualSpacing/>
              <w:rPr>
                <w:rFonts w:ascii="Times New Roman" w:hAnsi="Times New Roman"/>
                <w:sz w:val="20"/>
                <w:szCs w:val="20"/>
                <w:lang w:val="en-GB" w:eastAsia="ro-RO"/>
              </w:rPr>
            </w:pPr>
          </w:p>
        </w:tc>
        <w:tc>
          <w:tcPr>
            <w:tcW w:w="1666" w:type="pct"/>
            <w:shd w:val="clear" w:color="auto" w:fill="auto"/>
            <w:tcMar/>
          </w:tcPr>
          <w:p w:rsidRPr="00667581" w:rsidR="00667581" w:rsidP="00667581" w:rsidRDefault="00667581" w14:paraId="2363A0F2" w14:textId="3C5A36B9">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Seminar </w:t>
            </w:r>
            <w:r w:rsidR="00C2307B">
              <w:rPr>
                <w:rFonts w:ascii="Times New Roman" w:hAnsi="Times New Roman"/>
                <w:sz w:val="20"/>
                <w:szCs w:val="20"/>
                <w:lang w:val="en-GB" w:eastAsia="ro-RO"/>
              </w:rPr>
              <w:t xml:space="preserve">/ Practical course </w:t>
            </w:r>
            <w:r w:rsidRPr="00667581">
              <w:rPr>
                <w:rFonts w:ascii="Times New Roman" w:hAnsi="Times New Roman"/>
                <w:sz w:val="20"/>
                <w:szCs w:val="20"/>
                <w:lang w:val="en-GB" w:eastAsia="ro-RO"/>
              </w:rPr>
              <w:t>tutor’s signature</w:t>
            </w:r>
          </w:p>
          <w:p w:rsidRPr="00667581" w:rsidR="00667581" w:rsidP="00667581" w:rsidRDefault="00D2780A" w14:paraId="79BF6847" w14:textId="6DEA8395">
            <w:pPr>
              <w:spacing w:after="0" w:line="240" w:lineRule="auto"/>
              <w:contextualSpacing/>
              <w:rPr>
                <w:rFonts w:ascii="Times New Roman" w:hAnsi="Times New Roman"/>
                <w:sz w:val="20"/>
                <w:szCs w:val="20"/>
                <w:lang w:val="en-GB" w:eastAsia="ro-RO"/>
              </w:rPr>
            </w:pPr>
            <w:r>
              <w:rPr>
                <w:noProof/>
              </w:rPr>
              <w:drawing>
                <wp:inline distT="0" distB="0" distL="0" distR="0" wp14:anchorId="265D447F" wp14:editId="720CFF96">
                  <wp:extent cx="1009650" cy="435114"/>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9">
                            <a:extLst>
                              <a:ext uri="{28A0092B-C50C-407E-A947-70E740481C1C}">
                                <a14:useLocalDpi xmlns:a14="http://schemas.microsoft.com/office/drawing/2010/main" val="0"/>
                              </a:ext>
                            </a:extLst>
                          </a:blip>
                          <a:stretch>
                            <a:fillRect/>
                          </a:stretch>
                        </pic:blipFill>
                        <pic:spPr>
                          <a:xfrm>
                            <a:off x="0" y="0"/>
                            <a:ext cx="1009650" cy="435114"/>
                          </a:xfrm>
                          <a:prstGeom prst="rect">
                            <a:avLst/>
                          </a:prstGeom>
                        </pic:spPr>
                      </pic:pic>
                    </a:graphicData>
                  </a:graphic>
                </wp:inline>
              </w:drawing>
            </w:r>
          </w:p>
        </w:tc>
      </w:tr>
      <w:tr w:rsidRPr="00667581" w:rsidR="00667581" w:rsidTr="6FE89A6C" w14:paraId="517C0549" w14:textId="77777777">
        <w:trPr>
          <w:cantSplit/>
        </w:trPr>
        <w:tc>
          <w:tcPr>
            <w:tcW w:w="1667" w:type="pct"/>
            <w:shd w:val="clear" w:color="auto" w:fill="auto"/>
            <w:tcMar/>
          </w:tcPr>
          <w:p w:rsidRPr="00667581" w:rsidR="00667581" w:rsidP="00667581" w:rsidRDefault="00667581" w14:paraId="72F51400"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lastRenderedPageBreak/>
              <w:t xml:space="preserve">Date of department endorsement </w:t>
            </w:r>
          </w:p>
          <w:p w:rsidRPr="00667581" w:rsidR="00667581" w:rsidP="00667581" w:rsidRDefault="00667581" w14:paraId="3F0D3B70" w14:textId="77777777">
            <w:pPr>
              <w:spacing w:after="0" w:line="240" w:lineRule="auto"/>
              <w:contextualSpacing/>
              <w:rPr>
                <w:rFonts w:ascii="Times New Roman" w:hAnsi="Times New Roman"/>
                <w:sz w:val="20"/>
                <w:szCs w:val="20"/>
                <w:lang w:val="en-GB" w:eastAsia="ro-RO"/>
              </w:rPr>
            </w:pPr>
          </w:p>
          <w:p w:rsidRPr="00667581" w:rsidR="00667581" w:rsidP="261C0C9B" w:rsidRDefault="132B80D8" w14:paraId="79ADFFD7" w14:textId="0083818C">
            <w:pPr>
              <w:spacing w:after="0" w:line="240" w:lineRule="auto"/>
              <w:contextualSpacing/>
              <w:rPr>
                <w:rFonts w:ascii="Times New Roman" w:hAnsi="Times New Roman"/>
                <w:sz w:val="20"/>
                <w:szCs w:val="20"/>
                <w:lang w:val="en-GB" w:eastAsia="ro-RO"/>
              </w:rPr>
            </w:pPr>
            <w:r w:rsidRPr="156F60B5" w:rsidR="55D8E849">
              <w:rPr>
                <w:rFonts w:ascii="Times New Roman" w:hAnsi="Times New Roman"/>
                <w:sz w:val="20"/>
                <w:szCs w:val="20"/>
                <w:lang w:val="en-GB" w:eastAsia="ro-RO"/>
              </w:rPr>
              <w:t>3</w:t>
            </w:r>
            <w:r w:rsidRPr="156F60B5" w:rsidR="0F667B9F">
              <w:rPr>
                <w:rFonts w:ascii="Times New Roman" w:hAnsi="Times New Roman"/>
                <w:sz w:val="20"/>
                <w:szCs w:val="20"/>
                <w:lang w:val="en-GB" w:eastAsia="ro-RO"/>
              </w:rPr>
              <w:t>1</w:t>
            </w:r>
            <w:r w:rsidRPr="156F60B5" w:rsidR="16250939">
              <w:rPr>
                <w:rFonts w:ascii="Times New Roman" w:hAnsi="Times New Roman"/>
                <w:sz w:val="20"/>
                <w:szCs w:val="20"/>
                <w:lang w:val="en-GB" w:eastAsia="ro-RO"/>
              </w:rPr>
              <w:t>.03.202</w:t>
            </w:r>
            <w:r w:rsidRPr="156F60B5" w:rsidR="2320F7F7">
              <w:rPr>
                <w:rFonts w:ascii="Times New Roman" w:hAnsi="Times New Roman"/>
                <w:sz w:val="20"/>
                <w:szCs w:val="20"/>
                <w:lang w:val="en-GB" w:eastAsia="ro-RO"/>
              </w:rPr>
              <w:t>4</w:t>
            </w:r>
          </w:p>
        </w:tc>
        <w:tc>
          <w:tcPr>
            <w:tcW w:w="3333" w:type="pct"/>
            <w:gridSpan w:val="2"/>
            <w:shd w:val="clear" w:color="auto" w:fill="auto"/>
            <w:tcMar/>
          </w:tcPr>
          <w:p w:rsidRPr="00667581" w:rsidR="00667581" w:rsidP="00667581" w:rsidRDefault="00667581" w14:paraId="233CD83D" w14:textId="739A842F">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Head of department’s signature</w:t>
            </w:r>
          </w:p>
          <w:p w:rsidRPr="00667581" w:rsidR="00667581" w:rsidP="00667581" w:rsidRDefault="00667581" w14:paraId="7035DB1F"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                                  </w:t>
            </w:r>
          </w:p>
          <w:p w:rsidRPr="00667581" w:rsidR="00667581" w:rsidP="6FE89A6C" w:rsidRDefault="720CFF96" w14:paraId="5D2437C2" w14:textId="4171DE0D">
            <w:pPr>
              <w:pStyle w:val="Normal"/>
              <w:spacing w:after="0" w:line="240" w:lineRule="auto"/>
              <w:contextualSpacing/>
            </w:pPr>
            <w:r w:rsidRPr="6FE89A6C" w:rsidR="720CFF96">
              <w:rPr>
                <w:rFonts w:ascii="Times New Roman" w:hAnsi="Times New Roman"/>
                <w:sz w:val="20"/>
                <w:szCs w:val="20"/>
                <w:lang w:val="en-GB" w:eastAsia="ro-RO"/>
              </w:rPr>
              <w:t xml:space="preserve"> </w:t>
            </w:r>
            <w:r w:rsidR="5AA0345A">
              <w:drawing>
                <wp:inline wp14:editId="04DA1CE0" wp14:anchorId="2708F18B">
                  <wp:extent cx="647700" cy="323850"/>
                  <wp:effectExtent l="0" t="0" r="0" b="0"/>
                  <wp:docPr id="1817612594" name="" title=""/>
                  <wp:cNvGraphicFramePr>
                    <a:graphicFrameLocks noChangeAspect="1"/>
                  </wp:cNvGraphicFramePr>
                  <a:graphic>
                    <a:graphicData uri="http://schemas.openxmlformats.org/drawingml/2006/picture">
                      <pic:pic>
                        <pic:nvPicPr>
                          <pic:cNvPr id="0" name=""/>
                          <pic:cNvPicPr/>
                        </pic:nvPicPr>
                        <pic:blipFill>
                          <a:blip r:embed="R28f37a7a3c7b40c8">
                            <a:extLst>
                              <a:ext xmlns:a="http://schemas.openxmlformats.org/drawingml/2006/main" uri="{28A0092B-C50C-407E-A947-70E740481C1C}">
                                <a14:useLocalDpi val="0"/>
                              </a:ext>
                            </a:extLst>
                          </a:blip>
                          <a:stretch>
                            <a:fillRect/>
                          </a:stretch>
                        </pic:blipFill>
                        <pic:spPr>
                          <a:xfrm>
                            <a:off x="0" y="0"/>
                            <a:ext cx="647700" cy="323850"/>
                          </a:xfrm>
                          <a:prstGeom prst="rect">
                            <a:avLst/>
                          </a:prstGeom>
                        </pic:spPr>
                      </pic:pic>
                    </a:graphicData>
                  </a:graphic>
                </wp:inline>
              </w:drawing>
            </w:r>
          </w:p>
        </w:tc>
      </w:tr>
      <w:tr w:rsidRPr="00667581" w:rsidR="00667581" w:rsidTr="6FE89A6C" w14:paraId="645A2084" w14:textId="77777777">
        <w:trPr>
          <w:cantSplit/>
        </w:trPr>
        <w:tc>
          <w:tcPr>
            <w:tcW w:w="1667" w:type="pct"/>
            <w:shd w:val="clear" w:color="auto" w:fill="auto"/>
            <w:tcMar/>
          </w:tcPr>
          <w:p w:rsidRPr="00667581" w:rsidR="00667581" w:rsidP="00667581" w:rsidRDefault="00667581" w14:paraId="1DE3AC5F"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Dean’s endorsement </w:t>
            </w:r>
          </w:p>
          <w:p w:rsidRPr="00667581" w:rsidR="00667581" w:rsidP="00667581" w:rsidRDefault="00667581" w14:paraId="42586CBD"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5550594A"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67E426E" w14:textId="77777777">
            <w:pPr>
              <w:spacing w:after="0" w:line="240" w:lineRule="auto"/>
              <w:contextualSpacing/>
              <w:rPr>
                <w:rFonts w:ascii="Times New Roman" w:hAnsi="Times New Roman"/>
                <w:sz w:val="20"/>
                <w:szCs w:val="20"/>
                <w:lang w:val="en-GB" w:eastAsia="ro-RO"/>
              </w:rPr>
            </w:pPr>
          </w:p>
        </w:tc>
        <w:tc>
          <w:tcPr>
            <w:tcW w:w="1667" w:type="pct"/>
            <w:shd w:val="clear" w:color="auto" w:fill="auto"/>
            <w:tcMar/>
          </w:tcPr>
          <w:p w:rsidRPr="00667581" w:rsidR="00667581" w:rsidP="00667581" w:rsidRDefault="00667581" w14:paraId="34C72192" w14:textId="11E982D4">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Signature of the </w:t>
            </w:r>
            <w:r w:rsidR="00E64721">
              <w:rPr>
                <w:rFonts w:ascii="Times New Roman" w:hAnsi="Times New Roman"/>
                <w:sz w:val="20"/>
                <w:szCs w:val="20"/>
                <w:lang w:val="en-GB" w:eastAsia="ro-RO"/>
              </w:rPr>
              <w:t>vice-</w:t>
            </w:r>
            <w:r w:rsidRPr="00667581">
              <w:rPr>
                <w:rFonts w:ascii="Times New Roman" w:hAnsi="Times New Roman"/>
                <w:sz w:val="20"/>
                <w:szCs w:val="20"/>
                <w:lang w:val="en-GB" w:eastAsia="ro-RO"/>
              </w:rPr>
              <w:t>Dean in charge</w:t>
            </w:r>
          </w:p>
        </w:tc>
        <w:tc>
          <w:tcPr>
            <w:tcW w:w="1666" w:type="pct"/>
            <w:shd w:val="clear" w:color="auto" w:fill="auto"/>
            <w:tcMar/>
          </w:tcPr>
          <w:p w:rsidRPr="00667581" w:rsidR="00667581" w:rsidP="00667581" w:rsidRDefault="00667581" w14:paraId="565FACF0"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Faculty stamp</w:t>
            </w:r>
          </w:p>
          <w:p w:rsidRPr="00667581" w:rsidR="00667581" w:rsidP="00667581" w:rsidRDefault="00667581" w14:paraId="2F7A574B"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373A580"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6A0DD65" w14:textId="77777777">
            <w:pPr>
              <w:spacing w:after="0" w:line="240" w:lineRule="auto"/>
              <w:contextualSpacing/>
              <w:rPr>
                <w:rFonts w:ascii="Times New Roman" w:hAnsi="Times New Roman"/>
                <w:sz w:val="20"/>
                <w:szCs w:val="20"/>
                <w:lang w:val="en-GB" w:eastAsia="ro-RO"/>
              </w:rPr>
            </w:pPr>
          </w:p>
        </w:tc>
      </w:tr>
    </w:tbl>
    <w:p w:rsidRPr="00667581" w:rsidR="00667581" w:rsidP="00667581" w:rsidRDefault="00667581" w14:paraId="709E43F6" w14:textId="77777777">
      <w:pPr>
        <w:spacing w:after="0" w:line="240" w:lineRule="auto"/>
        <w:rPr>
          <w:rFonts w:ascii="Times New Roman" w:hAnsi="Times New Roman"/>
          <w:sz w:val="20"/>
          <w:szCs w:val="20"/>
          <w:lang w:val="en-GB"/>
        </w:rPr>
      </w:pPr>
    </w:p>
    <w:p w:rsidRPr="00667581" w:rsidR="00DF03B9" w:rsidP="00667581" w:rsidRDefault="00DF03B9" w14:paraId="35DAC8BC" w14:textId="4790B062">
      <w:pPr>
        <w:spacing w:after="0" w:line="240" w:lineRule="auto"/>
        <w:rPr>
          <w:rFonts w:ascii="Times New Roman" w:hAnsi="Times New Roman"/>
          <w:sz w:val="20"/>
          <w:szCs w:val="20"/>
        </w:rPr>
      </w:pPr>
    </w:p>
    <w:sectPr w:rsidRPr="00667581" w:rsidR="00DF03B9" w:rsidSect="006C3B3F">
      <w:headerReference w:type="default" r:id="rId11"/>
      <w:pgSz w:w="11907" w:h="16839" w:orient="portrait" w:code="9"/>
      <w:pgMar w:top="-2880" w:right="851" w:bottom="284" w:left="1134" w:header="0" w:footer="720" w:gutter="0"/>
      <w:cols w:space="720"/>
      <w:docGrid w:linePitch="360"/>
      <w:footerReference w:type="default" r:id="R322a09fe92594e6f"/>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813D4" w:rsidP="006A18D1" w:rsidRDefault="004813D4" w14:paraId="537C949D" w14:textId="77777777">
      <w:pPr>
        <w:spacing w:after="0" w:line="240" w:lineRule="auto"/>
      </w:pPr>
      <w:r>
        <w:separator/>
      </w:r>
    </w:p>
  </w:endnote>
  <w:endnote w:type="continuationSeparator" w:id="0">
    <w:p w:rsidR="004813D4" w:rsidP="006A18D1" w:rsidRDefault="004813D4" w14:paraId="4ED94122"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panose1 w:val="020B0604020202020204"/>
    <w:charset w:val="00"/>
    <w:family w:val="roman"/>
    <w:notTrueType/>
    <w:pitch w:val="default"/>
  </w:font>
  <w:font w:name="Times">
    <w:altName w:val="Times"/>
    <w:panose1 w:val="00000500000000020000"/>
    <w:charset w:val="00"/>
    <w:family w:val="auto"/>
    <w:pitch w:val="variable"/>
    <w:sig w:usb0="E00002FF" w:usb1="5000205A" w:usb2="00000000" w:usb3="00000000" w:csb0="0000019F" w:csb1="00000000"/>
  </w:font>
  <w:font w:name="ヒラギノ角ゴ Pro W3">
    <w:altName w:val="MS Mincho"/>
    <w:panose1 w:val="020B0300000000000000"/>
    <w:charset w:val="80"/>
    <w:family w:val="swiss"/>
    <w:pitch w:val="variable"/>
    <w:sig w:usb0="E00002FF" w:usb1="7AC7FFFF" w:usb2="00000012" w:usb3="00000000" w:csb0="0002000D"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0E855690" w:rsidTr="0E855690" w14:paraId="6A7A15E2">
      <w:trPr>
        <w:trHeight w:val="300"/>
      </w:trPr>
      <w:tc>
        <w:tcPr>
          <w:tcW w:w="3305" w:type="dxa"/>
          <w:tcMar/>
        </w:tcPr>
        <w:p w:rsidR="0E855690" w:rsidP="0E855690" w:rsidRDefault="0E855690" w14:paraId="0CB4F92A" w14:textId="19123800">
          <w:pPr>
            <w:pStyle w:val="Header"/>
            <w:bidi w:val="0"/>
            <w:ind w:left="-115"/>
            <w:jc w:val="left"/>
            <w:rPr/>
          </w:pPr>
        </w:p>
      </w:tc>
      <w:tc>
        <w:tcPr>
          <w:tcW w:w="3305" w:type="dxa"/>
          <w:tcMar/>
        </w:tcPr>
        <w:p w:rsidR="0E855690" w:rsidP="0E855690" w:rsidRDefault="0E855690" w14:paraId="4B27BA68" w14:textId="6ABF8780">
          <w:pPr>
            <w:pStyle w:val="Header"/>
            <w:bidi w:val="0"/>
            <w:jc w:val="center"/>
            <w:rPr/>
          </w:pPr>
        </w:p>
      </w:tc>
      <w:tc>
        <w:tcPr>
          <w:tcW w:w="3305" w:type="dxa"/>
          <w:tcMar/>
        </w:tcPr>
        <w:p w:rsidR="0E855690" w:rsidP="0E855690" w:rsidRDefault="0E855690" w14:paraId="3DBA9F3B" w14:textId="1CD8A4D8">
          <w:pPr>
            <w:pStyle w:val="Header"/>
            <w:bidi w:val="0"/>
            <w:ind w:right="-115"/>
            <w:jc w:val="right"/>
            <w:rPr/>
          </w:pPr>
        </w:p>
      </w:tc>
    </w:tr>
  </w:tbl>
  <w:p w:rsidR="0E855690" w:rsidP="0E855690" w:rsidRDefault="0E855690" w14:paraId="27061286" w14:textId="7C1F4447">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813D4" w:rsidP="006A18D1" w:rsidRDefault="004813D4" w14:paraId="6B7439BA" w14:textId="77777777">
      <w:pPr>
        <w:spacing w:after="0" w:line="240" w:lineRule="auto"/>
      </w:pPr>
      <w:r>
        <w:separator/>
      </w:r>
    </w:p>
  </w:footnote>
  <w:footnote w:type="continuationSeparator" w:id="0">
    <w:p w:rsidR="004813D4" w:rsidP="006A18D1" w:rsidRDefault="004813D4" w14:paraId="3D4DE36F"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932BD1" w:rsidP="0E855690" w:rsidRDefault="00BA4523" w14:paraId="1855ABBC" w14:textId="617832A5">
    <w:pPr>
      <w:pStyle w:val="Header"/>
      <w:ind w:left="-1440"/>
      <w:jc w:val="center"/>
      <w:rPr/>
    </w:pPr>
    <w:r w:rsidR="0E855690">
      <w:drawing>
        <wp:inline wp14:editId="609803D7" wp14:anchorId="468F048F">
          <wp:extent cx="5962650" cy="1304330"/>
          <wp:effectExtent l="0" t="0" r="0" b="0"/>
          <wp:docPr id="149295049" name="" title=""/>
          <wp:cNvGraphicFramePr>
            <a:graphicFrameLocks noChangeAspect="1"/>
          </wp:cNvGraphicFramePr>
          <a:graphic>
            <a:graphicData uri="http://schemas.openxmlformats.org/drawingml/2006/picture">
              <pic:pic>
                <pic:nvPicPr>
                  <pic:cNvPr id="0" name=""/>
                  <pic:cNvPicPr/>
                </pic:nvPicPr>
                <pic:blipFill>
                  <a:blip r:embed="Rcc1ca12e0d5f4ca9">
                    <a:extLst>
                      <a:ext xmlns:a="http://schemas.openxmlformats.org/drawingml/2006/main" uri="{28A0092B-C50C-407E-A947-70E740481C1C}">
                        <a14:useLocalDpi val="0"/>
                      </a:ext>
                    </a:extLst>
                  </a:blip>
                  <a:stretch>
                    <a:fillRect/>
                  </a:stretch>
                </pic:blipFill>
                <pic:spPr>
                  <a:xfrm>
                    <a:off x="0" y="0"/>
                    <a:ext cx="5962650" cy="1304330"/>
                  </a:xfrm>
                  <a:prstGeom prst="rect">
                    <a:avLst/>
                  </a:prstGeom>
                </pic:spPr>
              </pic:pic>
            </a:graphicData>
          </a:graphic>
        </wp:inline>
      </w:drawing>
    </w:r>
    <w:r w:rsidR="0E855690">
      <w:rPr/>
      <w:t xml:space="preserve"> </w:t>
    </w:r>
  </w:p>
  <w:p w:rsidR="00B15494" w:rsidP="00FB3528" w:rsidRDefault="00932BD1" w14:paraId="29AA1BFF" w14:textId="3405E3E3">
    <w:pPr>
      <w:pStyle w:val="Header"/>
      <w:ind w:firstLine="4050"/>
      <w:jc w:val="both"/>
    </w:pPr>
    <w:r>
      <w:br/>
    </w:r>
    <w:r w:rsidR="261C0C9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43B743E"/>
    <w:multiLevelType w:val="hybridMultilevel"/>
    <w:tmpl w:val="9C5CEA7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 w15:restartNumberingAfterBreak="0">
    <w:nsid w:val="04BF3CB0"/>
    <w:multiLevelType w:val="hybridMultilevel"/>
    <w:tmpl w:val="FCF031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 w15:restartNumberingAfterBreak="0">
    <w:nsid w:val="09913B00"/>
    <w:multiLevelType w:val="hybridMultilevel"/>
    <w:tmpl w:val="8F88CF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7E1ECF"/>
    <w:multiLevelType w:val="hybridMultilevel"/>
    <w:tmpl w:val="C15C7760"/>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5"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6" w15:restartNumberingAfterBreak="0">
    <w:nsid w:val="1BD502E8"/>
    <w:multiLevelType w:val="multilevel"/>
    <w:tmpl w:val="45F065E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7" w15:restartNumberingAfterBreak="0">
    <w:nsid w:val="20B577C4"/>
    <w:multiLevelType w:val="hybridMultilevel"/>
    <w:tmpl w:val="CCB83B3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8" w15:restartNumberingAfterBreak="0">
    <w:nsid w:val="22570DD5"/>
    <w:multiLevelType w:val="hybridMultilevel"/>
    <w:tmpl w:val="A8C057F0"/>
    <w:lvl w:ilvl="0" w:tplc="E78229EC">
      <w:start w:val="2"/>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0"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11"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2"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42E6364E"/>
    <w:multiLevelType w:val="multilevel"/>
    <w:tmpl w:val="27D6954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43E02A53"/>
    <w:multiLevelType w:val="hybridMultilevel"/>
    <w:tmpl w:val="D66216CE"/>
    <w:lvl w:ilvl="0" w:tplc="08090001">
      <w:start w:val="1"/>
      <w:numFmt w:val="bullet"/>
      <w:lvlText w:val=""/>
      <w:lvlJc w:val="left"/>
      <w:pPr>
        <w:ind w:left="360" w:hanging="360"/>
      </w:pPr>
      <w:rPr>
        <w:rFonts w:hint="default" w:ascii="Symbol" w:hAnsi="Symbol"/>
      </w:rPr>
    </w:lvl>
    <w:lvl w:ilvl="1" w:tplc="9A5061EA">
      <w:numFmt w:val="bullet"/>
      <w:lvlText w:val="•"/>
      <w:lvlJc w:val="left"/>
      <w:pPr>
        <w:ind w:left="1080" w:hanging="360"/>
      </w:pPr>
      <w:rPr>
        <w:rFonts w:hint="default" w:ascii="Times New Roman" w:hAnsi="Times New Roman" w:eastAsia="Lucida Sans Unicode" w:cs="Times New Roman"/>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7" w15:restartNumberingAfterBreak="0">
    <w:nsid w:val="44AC4B76"/>
    <w:multiLevelType w:val="multilevel"/>
    <w:tmpl w:val="27D6954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515C71F4"/>
    <w:multiLevelType w:val="hybridMultilevel"/>
    <w:tmpl w:val="E9B0CB4A"/>
    <w:lvl w:ilvl="0" w:tplc="FFFFFFFF">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9"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20"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1" w15:restartNumberingAfterBreak="0">
    <w:nsid w:val="6E3A0067"/>
    <w:multiLevelType w:val="hybridMultilevel"/>
    <w:tmpl w:val="77C4403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2" w15:restartNumberingAfterBreak="0">
    <w:nsid w:val="72835DCB"/>
    <w:multiLevelType w:val="multilevel"/>
    <w:tmpl w:val="FD763B2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0">
    <w:nsid w:val="779559F5"/>
    <w:multiLevelType w:val="hybridMultilevel"/>
    <w:tmpl w:val="A8C057F0"/>
    <w:lvl w:ilvl="0" w:tplc="E78229EC">
      <w:start w:val="2"/>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5"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abstractNum w:abstractNumId="26" w15:restartNumberingAfterBreak="0">
    <w:nsid w:val="7FD30A45"/>
    <w:multiLevelType w:val="multilevel"/>
    <w:tmpl w:val="663810A2"/>
    <w:lvl w:ilvl="0">
      <w:start w:val="1"/>
      <w:numFmt w:val="bullet"/>
      <w:lvlText w:val=""/>
      <w:lvlJc w:val="left"/>
      <w:pPr>
        <w:tabs>
          <w:tab w:val="num" w:pos="0"/>
        </w:tabs>
        <w:ind w:left="0" w:firstLine="0"/>
      </w:pPr>
      <w:rPr>
        <w:rFonts w:hint="default" w:ascii="Symbol" w:hAnsi="Symbol"/>
        <w:color w:val="000000"/>
        <w:position w:val="0"/>
      </w:rPr>
    </w:lvl>
    <w:lvl w:ilvl="1">
      <w:start w:val="1"/>
      <w:numFmt w:val="bullet"/>
      <w:suff w:val="nothing"/>
      <w:lvlText w:val=""/>
      <w:lvlJc w:val="left"/>
      <w:pPr>
        <w:ind w:left="-284" w:firstLine="0"/>
      </w:pPr>
      <w:rPr>
        <w:color w:val="000000"/>
        <w:position w:val="0"/>
      </w:rPr>
    </w:lvl>
    <w:lvl w:ilvl="2">
      <w:start w:val="1"/>
      <w:numFmt w:val="bullet"/>
      <w:suff w:val="nothing"/>
      <w:lvlText w:val=""/>
      <w:lvlJc w:val="left"/>
      <w:pPr>
        <w:ind w:left="-284" w:firstLine="0"/>
      </w:pPr>
      <w:rPr>
        <w:color w:val="000000"/>
        <w:position w:val="0"/>
      </w:rPr>
    </w:lvl>
    <w:lvl w:ilvl="3">
      <w:start w:val="1"/>
      <w:numFmt w:val="bullet"/>
      <w:suff w:val="nothing"/>
      <w:lvlText w:val=""/>
      <w:lvlJc w:val="left"/>
      <w:pPr>
        <w:ind w:left="-284" w:firstLine="0"/>
      </w:pPr>
      <w:rPr>
        <w:color w:val="000000"/>
        <w:position w:val="0"/>
      </w:rPr>
    </w:lvl>
    <w:lvl w:ilvl="4">
      <w:start w:val="1"/>
      <w:numFmt w:val="bullet"/>
      <w:suff w:val="nothing"/>
      <w:lvlText w:val=""/>
      <w:lvlJc w:val="left"/>
      <w:pPr>
        <w:ind w:left="-284" w:firstLine="0"/>
      </w:pPr>
      <w:rPr>
        <w:color w:val="000000"/>
        <w:position w:val="0"/>
      </w:rPr>
    </w:lvl>
    <w:lvl w:ilvl="5">
      <w:start w:val="1"/>
      <w:numFmt w:val="bullet"/>
      <w:suff w:val="nothing"/>
      <w:lvlText w:val=""/>
      <w:lvlJc w:val="left"/>
      <w:pPr>
        <w:ind w:left="-284" w:firstLine="0"/>
      </w:pPr>
      <w:rPr>
        <w:color w:val="000000"/>
        <w:position w:val="0"/>
      </w:rPr>
    </w:lvl>
    <w:lvl w:ilvl="6">
      <w:start w:val="1"/>
      <w:numFmt w:val="bullet"/>
      <w:suff w:val="nothing"/>
      <w:lvlText w:val=""/>
      <w:lvlJc w:val="left"/>
      <w:pPr>
        <w:ind w:left="-284" w:firstLine="0"/>
      </w:pPr>
      <w:rPr>
        <w:color w:val="000000"/>
        <w:position w:val="0"/>
      </w:rPr>
    </w:lvl>
    <w:lvl w:ilvl="7">
      <w:start w:val="1"/>
      <w:numFmt w:val="bullet"/>
      <w:suff w:val="nothing"/>
      <w:lvlText w:val=""/>
      <w:lvlJc w:val="left"/>
      <w:pPr>
        <w:ind w:left="-284" w:firstLine="0"/>
      </w:pPr>
      <w:rPr>
        <w:color w:val="000000"/>
        <w:position w:val="0"/>
      </w:rPr>
    </w:lvl>
    <w:lvl w:ilvl="8">
      <w:start w:val="1"/>
      <w:numFmt w:val="bullet"/>
      <w:suff w:val="nothing"/>
      <w:lvlText w:val=""/>
      <w:lvlJc w:val="left"/>
      <w:pPr>
        <w:ind w:left="-284" w:firstLine="0"/>
      </w:pPr>
      <w:rPr>
        <w:color w:val="000000"/>
        <w:position w:val="0"/>
      </w:rPr>
    </w:lvl>
  </w:abstractNum>
  <w:num w:numId="1" w16cid:durableId="1227692624">
    <w:abstractNumId w:val="13"/>
  </w:num>
  <w:num w:numId="2" w16cid:durableId="1892033249">
    <w:abstractNumId w:val="5"/>
  </w:num>
  <w:num w:numId="3" w16cid:durableId="910234463">
    <w:abstractNumId w:val="12"/>
  </w:num>
  <w:num w:numId="4" w16cid:durableId="2001686906">
    <w:abstractNumId w:val="14"/>
  </w:num>
  <w:num w:numId="5" w16cid:durableId="1050574751">
    <w:abstractNumId w:val="0"/>
  </w:num>
  <w:num w:numId="6" w16cid:durableId="1107509824">
    <w:abstractNumId w:val="11"/>
  </w:num>
  <w:num w:numId="7" w16cid:durableId="1525366400">
    <w:abstractNumId w:val="20"/>
  </w:num>
  <w:num w:numId="8" w16cid:durableId="1404568168">
    <w:abstractNumId w:val="10"/>
  </w:num>
  <w:num w:numId="9" w16cid:durableId="852458361">
    <w:abstractNumId w:val="19"/>
  </w:num>
  <w:num w:numId="10" w16cid:durableId="1013190896">
    <w:abstractNumId w:val="9"/>
  </w:num>
  <w:num w:numId="11" w16cid:durableId="384109892">
    <w:abstractNumId w:val="24"/>
  </w:num>
  <w:num w:numId="12" w16cid:durableId="76295324">
    <w:abstractNumId w:val="16"/>
  </w:num>
  <w:num w:numId="13" w16cid:durableId="194077751">
    <w:abstractNumId w:val="26"/>
  </w:num>
  <w:num w:numId="14" w16cid:durableId="1720401145">
    <w:abstractNumId w:val="18"/>
  </w:num>
  <w:num w:numId="15" w16cid:durableId="1423331341">
    <w:abstractNumId w:val="21"/>
  </w:num>
  <w:num w:numId="16" w16cid:durableId="1254971169">
    <w:abstractNumId w:val="2"/>
  </w:num>
  <w:num w:numId="17" w16cid:durableId="653610389">
    <w:abstractNumId w:val="1"/>
  </w:num>
  <w:num w:numId="18" w16cid:durableId="1548644441">
    <w:abstractNumId w:val="7"/>
  </w:num>
  <w:num w:numId="19" w16cid:durableId="1709181475">
    <w:abstractNumId w:val="4"/>
  </w:num>
  <w:num w:numId="20" w16cid:durableId="26179317">
    <w:abstractNumId w:val="25"/>
  </w:num>
  <w:num w:numId="21" w16cid:durableId="1488596014">
    <w:abstractNumId w:val="15"/>
  </w:num>
  <w:num w:numId="22" w16cid:durableId="1684625699">
    <w:abstractNumId w:val="17"/>
  </w:num>
  <w:num w:numId="23" w16cid:durableId="1767340179">
    <w:abstractNumId w:val="22"/>
  </w:num>
  <w:num w:numId="24" w16cid:durableId="5332827">
    <w:abstractNumId w:val="8"/>
  </w:num>
  <w:num w:numId="25" w16cid:durableId="81952583">
    <w:abstractNumId w:val="3"/>
  </w:num>
  <w:num w:numId="26" w16cid:durableId="52781432">
    <w:abstractNumId w:val="23"/>
  </w:num>
  <w:num w:numId="27" w16cid:durableId="2464370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activeWritingStyle w:lang="es-ES" w:vendorID="64" w:dllVersion="0" w:nlCheck="1" w:checkStyle="0" w:appName="MSWord"/>
  <w:trackRevisions w:val="false"/>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CD7"/>
    <w:rsid w:val="0000126A"/>
    <w:rsid w:val="000045D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7672"/>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C1146"/>
    <w:rsid w:val="000C2CD7"/>
    <w:rsid w:val="000C6136"/>
    <w:rsid w:val="000D2CA2"/>
    <w:rsid w:val="000F4E11"/>
    <w:rsid w:val="000F6752"/>
    <w:rsid w:val="00101877"/>
    <w:rsid w:val="00106AAE"/>
    <w:rsid w:val="001071A1"/>
    <w:rsid w:val="001127A9"/>
    <w:rsid w:val="00117995"/>
    <w:rsid w:val="00121FD9"/>
    <w:rsid w:val="00125DF0"/>
    <w:rsid w:val="00130849"/>
    <w:rsid w:val="001320A0"/>
    <w:rsid w:val="00134375"/>
    <w:rsid w:val="001509B7"/>
    <w:rsid w:val="00151DAC"/>
    <w:rsid w:val="00156BBE"/>
    <w:rsid w:val="00160FDD"/>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C1A6B"/>
    <w:rsid w:val="001C226B"/>
    <w:rsid w:val="001D0930"/>
    <w:rsid w:val="001E0974"/>
    <w:rsid w:val="001E0C43"/>
    <w:rsid w:val="001E1CBC"/>
    <w:rsid w:val="001E37C6"/>
    <w:rsid w:val="001E5D20"/>
    <w:rsid w:val="001F355C"/>
    <w:rsid w:val="002032E8"/>
    <w:rsid w:val="00230453"/>
    <w:rsid w:val="00232C41"/>
    <w:rsid w:val="00234E80"/>
    <w:rsid w:val="00245512"/>
    <w:rsid w:val="00245EB6"/>
    <w:rsid w:val="002507E2"/>
    <w:rsid w:val="0025111A"/>
    <w:rsid w:val="00252694"/>
    <w:rsid w:val="0025448F"/>
    <w:rsid w:val="00256147"/>
    <w:rsid w:val="00257BFD"/>
    <w:rsid w:val="00257CCE"/>
    <w:rsid w:val="00262B7E"/>
    <w:rsid w:val="0026553A"/>
    <w:rsid w:val="002668BA"/>
    <w:rsid w:val="002717A4"/>
    <w:rsid w:val="00271849"/>
    <w:rsid w:val="00276EA7"/>
    <w:rsid w:val="002825D3"/>
    <w:rsid w:val="0028528D"/>
    <w:rsid w:val="00286171"/>
    <w:rsid w:val="00295425"/>
    <w:rsid w:val="002965BB"/>
    <w:rsid w:val="002A2BA0"/>
    <w:rsid w:val="002B1EB1"/>
    <w:rsid w:val="002B2D1B"/>
    <w:rsid w:val="002B4B9D"/>
    <w:rsid w:val="002B5EB2"/>
    <w:rsid w:val="002C50FD"/>
    <w:rsid w:val="002C6FD5"/>
    <w:rsid w:val="002D30ED"/>
    <w:rsid w:val="002D55D1"/>
    <w:rsid w:val="002E52D2"/>
    <w:rsid w:val="002F2A64"/>
    <w:rsid w:val="002F4922"/>
    <w:rsid w:val="002F7950"/>
    <w:rsid w:val="00300D20"/>
    <w:rsid w:val="00301824"/>
    <w:rsid w:val="003072F2"/>
    <w:rsid w:val="00313E1A"/>
    <w:rsid w:val="00314E0C"/>
    <w:rsid w:val="003201BF"/>
    <w:rsid w:val="003272B7"/>
    <w:rsid w:val="0033095A"/>
    <w:rsid w:val="00330E54"/>
    <w:rsid w:val="003401F0"/>
    <w:rsid w:val="00341DE8"/>
    <w:rsid w:val="00343582"/>
    <w:rsid w:val="00350411"/>
    <w:rsid w:val="00356AB5"/>
    <w:rsid w:val="003934EC"/>
    <w:rsid w:val="00393897"/>
    <w:rsid w:val="003942FB"/>
    <w:rsid w:val="003A010B"/>
    <w:rsid w:val="003A3C6D"/>
    <w:rsid w:val="003A7C48"/>
    <w:rsid w:val="003C25DF"/>
    <w:rsid w:val="003C4E96"/>
    <w:rsid w:val="003C53D1"/>
    <w:rsid w:val="003C5BE9"/>
    <w:rsid w:val="003C656E"/>
    <w:rsid w:val="003E4301"/>
    <w:rsid w:val="003E753A"/>
    <w:rsid w:val="003F3634"/>
    <w:rsid w:val="00410D0C"/>
    <w:rsid w:val="00432A57"/>
    <w:rsid w:val="004332EE"/>
    <w:rsid w:val="0043764E"/>
    <w:rsid w:val="004414A9"/>
    <w:rsid w:val="00442059"/>
    <w:rsid w:val="004472A8"/>
    <w:rsid w:val="004476CA"/>
    <w:rsid w:val="00447BBD"/>
    <w:rsid w:val="00453E66"/>
    <w:rsid w:val="00460F78"/>
    <w:rsid w:val="004632A8"/>
    <w:rsid w:val="00471A87"/>
    <w:rsid w:val="004813D4"/>
    <w:rsid w:val="004862E4"/>
    <w:rsid w:val="004910A3"/>
    <w:rsid w:val="004939D0"/>
    <w:rsid w:val="00493BF2"/>
    <w:rsid w:val="004973B8"/>
    <w:rsid w:val="004A3008"/>
    <w:rsid w:val="004A33A2"/>
    <w:rsid w:val="004A70F2"/>
    <w:rsid w:val="004A72EE"/>
    <w:rsid w:val="004A7877"/>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3180"/>
    <w:rsid w:val="00524A45"/>
    <w:rsid w:val="00527C36"/>
    <w:rsid w:val="0054285C"/>
    <w:rsid w:val="00545ADB"/>
    <w:rsid w:val="005477FD"/>
    <w:rsid w:val="00555B7E"/>
    <w:rsid w:val="005632ED"/>
    <w:rsid w:val="00565657"/>
    <w:rsid w:val="00565879"/>
    <w:rsid w:val="00571B80"/>
    <w:rsid w:val="00572455"/>
    <w:rsid w:val="00573E87"/>
    <w:rsid w:val="00574FD1"/>
    <w:rsid w:val="005762C1"/>
    <w:rsid w:val="00577864"/>
    <w:rsid w:val="00583C5D"/>
    <w:rsid w:val="0058535C"/>
    <w:rsid w:val="0059667A"/>
    <w:rsid w:val="005B4DA1"/>
    <w:rsid w:val="005C537E"/>
    <w:rsid w:val="005C5E55"/>
    <w:rsid w:val="005C6F77"/>
    <w:rsid w:val="005D764F"/>
    <w:rsid w:val="005E3D0C"/>
    <w:rsid w:val="005E4CE8"/>
    <w:rsid w:val="005E6ECE"/>
    <w:rsid w:val="005F530A"/>
    <w:rsid w:val="005F7D3F"/>
    <w:rsid w:val="00602F76"/>
    <w:rsid w:val="00616531"/>
    <w:rsid w:val="00620426"/>
    <w:rsid w:val="00620ABF"/>
    <w:rsid w:val="00621A11"/>
    <w:rsid w:val="00625538"/>
    <w:rsid w:val="00626780"/>
    <w:rsid w:val="00627420"/>
    <w:rsid w:val="006304E8"/>
    <w:rsid w:val="0063051F"/>
    <w:rsid w:val="006369F3"/>
    <w:rsid w:val="00636A5A"/>
    <w:rsid w:val="00637369"/>
    <w:rsid w:val="006443E5"/>
    <w:rsid w:val="00646AF6"/>
    <w:rsid w:val="00646D07"/>
    <w:rsid w:val="00647295"/>
    <w:rsid w:val="006515F9"/>
    <w:rsid w:val="00667581"/>
    <w:rsid w:val="00667EC8"/>
    <w:rsid w:val="00674DA6"/>
    <w:rsid w:val="00677AC4"/>
    <w:rsid w:val="0068127F"/>
    <w:rsid w:val="00684ADE"/>
    <w:rsid w:val="006853F5"/>
    <w:rsid w:val="006864FD"/>
    <w:rsid w:val="00692AC1"/>
    <w:rsid w:val="00694CE6"/>
    <w:rsid w:val="006A18D1"/>
    <w:rsid w:val="006A6D8A"/>
    <w:rsid w:val="006B4119"/>
    <w:rsid w:val="006C233C"/>
    <w:rsid w:val="006C3B3F"/>
    <w:rsid w:val="006D1269"/>
    <w:rsid w:val="006D5E66"/>
    <w:rsid w:val="006E00DC"/>
    <w:rsid w:val="006E5E5D"/>
    <w:rsid w:val="006F0A55"/>
    <w:rsid w:val="006F26CA"/>
    <w:rsid w:val="00700A21"/>
    <w:rsid w:val="0070116D"/>
    <w:rsid w:val="0070325F"/>
    <w:rsid w:val="0070608D"/>
    <w:rsid w:val="0070653E"/>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800371"/>
    <w:rsid w:val="00801790"/>
    <w:rsid w:val="00804E10"/>
    <w:rsid w:val="008140DE"/>
    <w:rsid w:val="00814DDA"/>
    <w:rsid w:val="00832567"/>
    <w:rsid w:val="008415B4"/>
    <w:rsid w:val="00852385"/>
    <w:rsid w:val="0085378D"/>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910D2"/>
    <w:rsid w:val="00891574"/>
    <w:rsid w:val="008A0237"/>
    <w:rsid w:val="008A459D"/>
    <w:rsid w:val="008A54BE"/>
    <w:rsid w:val="008B5681"/>
    <w:rsid w:val="008C7656"/>
    <w:rsid w:val="008D018F"/>
    <w:rsid w:val="008E58B5"/>
    <w:rsid w:val="008F127E"/>
    <w:rsid w:val="008F3159"/>
    <w:rsid w:val="008F46CC"/>
    <w:rsid w:val="00903F2C"/>
    <w:rsid w:val="00904911"/>
    <w:rsid w:val="009131EA"/>
    <w:rsid w:val="00916FC6"/>
    <w:rsid w:val="009244E9"/>
    <w:rsid w:val="00926028"/>
    <w:rsid w:val="00932BD1"/>
    <w:rsid w:val="00933F7C"/>
    <w:rsid w:val="009411FC"/>
    <w:rsid w:val="00941493"/>
    <w:rsid w:val="00941E5B"/>
    <w:rsid w:val="0094349C"/>
    <w:rsid w:val="00951D58"/>
    <w:rsid w:val="009526DB"/>
    <w:rsid w:val="009613A5"/>
    <w:rsid w:val="009619DD"/>
    <w:rsid w:val="00962886"/>
    <w:rsid w:val="00963D1D"/>
    <w:rsid w:val="00964D76"/>
    <w:rsid w:val="00964DBE"/>
    <w:rsid w:val="00964EFE"/>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4D28"/>
    <w:rsid w:val="009B5EE4"/>
    <w:rsid w:val="009B6994"/>
    <w:rsid w:val="009C01BF"/>
    <w:rsid w:val="009C7377"/>
    <w:rsid w:val="009D1EA8"/>
    <w:rsid w:val="009D6DAE"/>
    <w:rsid w:val="009E2073"/>
    <w:rsid w:val="009F0C4D"/>
    <w:rsid w:val="009F1B7B"/>
    <w:rsid w:val="00A00B78"/>
    <w:rsid w:val="00A02DD9"/>
    <w:rsid w:val="00A04A8F"/>
    <w:rsid w:val="00A05636"/>
    <w:rsid w:val="00A07F52"/>
    <w:rsid w:val="00A11103"/>
    <w:rsid w:val="00A122A0"/>
    <w:rsid w:val="00A22F0A"/>
    <w:rsid w:val="00A25F4A"/>
    <w:rsid w:val="00A31A51"/>
    <w:rsid w:val="00A343A5"/>
    <w:rsid w:val="00A4014E"/>
    <w:rsid w:val="00A40315"/>
    <w:rsid w:val="00A43592"/>
    <w:rsid w:val="00A5618B"/>
    <w:rsid w:val="00A77BE3"/>
    <w:rsid w:val="00A81408"/>
    <w:rsid w:val="00A82092"/>
    <w:rsid w:val="00A846A3"/>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06A6"/>
    <w:rsid w:val="00B141DD"/>
    <w:rsid w:val="00B15494"/>
    <w:rsid w:val="00B15A3C"/>
    <w:rsid w:val="00B16D1F"/>
    <w:rsid w:val="00B24BAB"/>
    <w:rsid w:val="00B30B48"/>
    <w:rsid w:val="00B33177"/>
    <w:rsid w:val="00B34BB8"/>
    <w:rsid w:val="00B412C1"/>
    <w:rsid w:val="00B508EB"/>
    <w:rsid w:val="00B509B1"/>
    <w:rsid w:val="00B536EF"/>
    <w:rsid w:val="00B605A0"/>
    <w:rsid w:val="00B666B8"/>
    <w:rsid w:val="00B71AE5"/>
    <w:rsid w:val="00B72430"/>
    <w:rsid w:val="00B729C0"/>
    <w:rsid w:val="00B80AC4"/>
    <w:rsid w:val="00B80D80"/>
    <w:rsid w:val="00B90F83"/>
    <w:rsid w:val="00B913E9"/>
    <w:rsid w:val="00B9245B"/>
    <w:rsid w:val="00B9276E"/>
    <w:rsid w:val="00B93750"/>
    <w:rsid w:val="00B9388F"/>
    <w:rsid w:val="00B969B4"/>
    <w:rsid w:val="00B97AF1"/>
    <w:rsid w:val="00BA4523"/>
    <w:rsid w:val="00BC0266"/>
    <w:rsid w:val="00BC038B"/>
    <w:rsid w:val="00BC244A"/>
    <w:rsid w:val="00BD0AE9"/>
    <w:rsid w:val="00BD0FFE"/>
    <w:rsid w:val="00BD2F96"/>
    <w:rsid w:val="00BE1943"/>
    <w:rsid w:val="00BF0740"/>
    <w:rsid w:val="00BF59D5"/>
    <w:rsid w:val="00C1316F"/>
    <w:rsid w:val="00C14CFF"/>
    <w:rsid w:val="00C16CEF"/>
    <w:rsid w:val="00C20B09"/>
    <w:rsid w:val="00C2307B"/>
    <w:rsid w:val="00C253B6"/>
    <w:rsid w:val="00C506AF"/>
    <w:rsid w:val="00C60BDD"/>
    <w:rsid w:val="00C62B1B"/>
    <w:rsid w:val="00C63DD9"/>
    <w:rsid w:val="00C7323D"/>
    <w:rsid w:val="00C77BFF"/>
    <w:rsid w:val="00C80F9B"/>
    <w:rsid w:val="00C93645"/>
    <w:rsid w:val="00C94DDB"/>
    <w:rsid w:val="00C96858"/>
    <w:rsid w:val="00CA4194"/>
    <w:rsid w:val="00CB1F1A"/>
    <w:rsid w:val="00CB3BA1"/>
    <w:rsid w:val="00CB6BD1"/>
    <w:rsid w:val="00CC5254"/>
    <w:rsid w:val="00CD0370"/>
    <w:rsid w:val="00CE07DE"/>
    <w:rsid w:val="00CE2A7D"/>
    <w:rsid w:val="00CE412F"/>
    <w:rsid w:val="00CE56C2"/>
    <w:rsid w:val="00CF02C4"/>
    <w:rsid w:val="00CF03B0"/>
    <w:rsid w:val="00CF1F47"/>
    <w:rsid w:val="00CF302E"/>
    <w:rsid w:val="00D02FA8"/>
    <w:rsid w:val="00D0382D"/>
    <w:rsid w:val="00D0488D"/>
    <w:rsid w:val="00D05EEE"/>
    <w:rsid w:val="00D15692"/>
    <w:rsid w:val="00D17F9C"/>
    <w:rsid w:val="00D2048C"/>
    <w:rsid w:val="00D221BB"/>
    <w:rsid w:val="00D2780A"/>
    <w:rsid w:val="00D30728"/>
    <w:rsid w:val="00D37B85"/>
    <w:rsid w:val="00D44C12"/>
    <w:rsid w:val="00D46F1A"/>
    <w:rsid w:val="00D522A9"/>
    <w:rsid w:val="00D52A86"/>
    <w:rsid w:val="00D52D19"/>
    <w:rsid w:val="00D56CD5"/>
    <w:rsid w:val="00D665A6"/>
    <w:rsid w:val="00D670DC"/>
    <w:rsid w:val="00D70D8F"/>
    <w:rsid w:val="00D74977"/>
    <w:rsid w:val="00D75822"/>
    <w:rsid w:val="00D7652E"/>
    <w:rsid w:val="00D7726B"/>
    <w:rsid w:val="00D77693"/>
    <w:rsid w:val="00D80D0D"/>
    <w:rsid w:val="00D80FCE"/>
    <w:rsid w:val="00D861BF"/>
    <w:rsid w:val="00D86D7F"/>
    <w:rsid w:val="00D87256"/>
    <w:rsid w:val="00D91E7F"/>
    <w:rsid w:val="00D92534"/>
    <w:rsid w:val="00DB20BD"/>
    <w:rsid w:val="00DB2219"/>
    <w:rsid w:val="00DB22C4"/>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774C"/>
    <w:rsid w:val="00E5567E"/>
    <w:rsid w:val="00E5665F"/>
    <w:rsid w:val="00E64721"/>
    <w:rsid w:val="00E66A8A"/>
    <w:rsid w:val="00E67978"/>
    <w:rsid w:val="00E71557"/>
    <w:rsid w:val="00E7287C"/>
    <w:rsid w:val="00E73F67"/>
    <w:rsid w:val="00E74C48"/>
    <w:rsid w:val="00E7688D"/>
    <w:rsid w:val="00E81379"/>
    <w:rsid w:val="00E83C9A"/>
    <w:rsid w:val="00E91AD4"/>
    <w:rsid w:val="00EA0CED"/>
    <w:rsid w:val="00EA3FBD"/>
    <w:rsid w:val="00EA65C2"/>
    <w:rsid w:val="00EC3203"/>
    <w:rsid w:val="00ED2F6F"/>
    <w:rsid w:val="00ED3012"/>
    <w:rsid w:val="00ED3168"/>
    <w:rsid w:val="00ED3A1E"/>
    <w:rsid w:val="00EE7985"/>
    <w:rsid w:val="00F0370E"/>
    <w:rsid w:val="00F04A5D"/>
    <w:rsid w:val="00F06F16"/>
    <w:rsid w:val="00F131C4"/>
    <w:rsid w:val="00F17EF7"/>
    <w:rsid w:val="00F21E92"/>
    <w:rsid w:val="00F30769"/>
    <w:rsid w:val="00F33652"/>
    <w:rsid w:val="00F35139"/>
    <w:rsid w:val="00F366EF"/>
    <w:rsid w:val="00F4044F"/>
    <w:rsid w:val="00F40C60"/>
    <w:rsid w:val="00F4192B"/>
    <w:rsid w:val="00F51A55"/>
    <w:rsid w:val="00F52FDA"/>
    <w:rsid w:val="00F53B1B"/>
    <w:rsid w:val="00F543B8"/>
    <w:rsid w:val="00F56213"/>
    <w:rsid w:val="00F56C2A"/>
    <w:rsid w:val="00F577AC"/>
    <w:rsid w:val="00F67914"/>
    <w:rsid w:val="00F70A3E"/>
    <w:rsid w:val="00F710E0"/>
    <w:rsid w:val="00F76FF7"/>
    <w:rsid w:val="00F91308"/>
    <w:rsid w:val="00F91FB5"/>
    <w:rsid w:val="00F957D9"/>
    <w:rsid w:val="00F96132"/>
    <w:rsid w:val="00FA075A"/>
    <w:rsid w:val="00FA24AE"/>
    <w:rsid w:val="00FA3177"/>
    <w:rsid w:val="00FA763F"/>
    <w:rsid w:val="00FB3528"/>
    <w:rsid w:val="00FB3C90"/>
    <w:rsid w:val="00FB4081"/>
    <w:rsid w:val="00FC3078"/>
    <w:rsid w:val="00FC4772"/>
    <w:rsid w:val="00FD08E1"/>
    <w:rsid w:val="00FD49A5"/>
    <w:rsid w:val="00FD6630"/>
    <w:rsid w:val="00FE1FC8"/>
    <w:rsid w:val="00FE3653"/>
    <w:rsid w:val="00FF2252"/>
    <w:rsid w:val="00FF4646"/>
    <w:rsid w:val="00FF722D"/>
    <w:rsid w:val="019F271A"/>
    <w:rsid w:val="04574EA5"/>
    <w:rsid w:val="0B1D57B6"/>
    <w:rsid w:val="0E855690"/>
    <w:rsid w:val="0F667B9F"/>
    <w:rsid w:val="123773E6"/>
    <w:rsid w:val="132B80D8"/>
    <w:rsid w:val="156F60B5"/>
    <w:rsid w:val="16250939"/>
    <w:rsid w:val="182B9D8F"/>
    <w:rsid w:val="1CB3014A"/>
    <w:rsid w:val="1E60A62D"/>
    <w:rsid w:val="1EB1ACAF"/>
    <w:rsid w:val="21F60C40"/>
    <w:rsid w:val="22BC7864"/>
    <w:rsid w:val="2320F7F7"/>
    <w:rsid w:val="25A1F8CE"/>
    <w:rsid w:val="261C0C9B"/>
    <w:rsid w:val="28FA2164"/>
    <w:rsid w:val="2B199BED"/>
    <w:rsid w:val="2FB7EB77"/>
    <w:rsid w:val="34952DB1"/>
    <w:rsid w:val="42447464"/>
    <w:rsid w:val="437AC44E"/>
    <w:rsid w:val="516EA6E0"/>
    <w:rsid w:val="55D8E849"/>
    <w:rsid w:val="5640B643"/>
    <w:rsid w:val="59C2BF7D"/>
    <w:rsid w:val="5AA0345A"/>
    <w:rsid w:val="677645CC"/>
    <w:rsid w:val="68E71A2E"/>
    <w:rsid w:val="6A25BDC0"/>
    <w:rsid w:val="6FE89A6C"/>
    <w:rsid w:val="720CFF96"/>
    <w:rsid w:val="7B84219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77CDC99"/>
  <w15:chartTrackingRefBased/>
  <w15:docId w15:val="{9614EFB9-D532-49E9-8FC4-48586A1B2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Theme="majorHAnsi" w:hAnsiTheme="majorHAnsi" w:eastAsiaTheme="majorEastAsia" w:cstheme="majorBidi"/>
      <w:color w:val="2F5496"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cs="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name w:val="Unresolved Mention"/>
    <w:uiPriority w:val="99"/>
    <w:semiHidden/>
    <w:unhideWhenUsed/>
    <w:rsid w:val="00D15692"/>
    <w:rPr>
      <w:color w:val="605E5C"/>
      <w:shd w:val="clear" w:color="auto" w:fill="E1DFDD"/>
    </w:rPr>
  </w:style>
  <w:style w:type="character" w:styleId="Heading5Char" w:customStyle="1">
    <w:name w:val="Heading 5 Char"/>
    <w:basedOn w:val="DefaultParagraphFont"/>
    <w:link w:val="Heading5"/>
    <w:uiPriority w:val="9"/>
    <w:semiHidden/>
    <w:rsid w:val="006C3B3F"/>
    <w:rPr>
      <w:rFonts w:asciiTheme="majorHAnsi" w:hAnsiTheme="majorHAnsi" w:eastAsiaTheme="majorEastAsia" w:cstheme="majorBidi"/>
      <w:color w:val="2F5496" w:themeColor="accent1" w:themeShade="BF"/>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basedOn w:val="DefaultParagraphFont"/>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uiPriority w:val="99"/>
    <w:rsid w:val="00667581"/>
    <w:pPr>
      <w:widowControl w:val="0"/>
    </w:pPr>
    <w:rPr>
      <w:rFonts w:ascii="Times New Roman" w:hAnsi="Times New Roman" w:eastAsia="ヒラギノ角ゴ Pro W3"/>
      <w:color w:val="000000"/>
      <w:lang w:val="en-AU" w:eastAsia="en-US"/>
    </w:rPr>
  </w:style>
  <w:style w:type="paragraph" w:styleId="CM22" w:customStyle="1">
    <w:name w:val="CM22"/>
    <w:next w:val="Default"/>
    <w:rsid w:val="00667581"/>
    <w:pPr>
      <w:widowControl w:val="0"/>
    </w:pPr>
    <w:rPr>
      <w:rFonts w:ascii="Times New Roman" w:hAnsi="Times New Roman" w:eastAsia="ヒラギノ角ゴ Pro W3"/>
      <w:color w:val="000000"/>
      <w:sz w:val="24"/>
      <w:lang w:val="en-US" w:eastAsia="en-US"/>
    </w:rPr>
  </w:style>
  <w:style w:type="paragraph" w:styleId="CM7" w:customStyle="1">
    <w:name w:val="CM7"/>
    <w:next w:val="Default"/>
    <w:rsid w:val="00667581"/>
    <w:pPr>
      <w:widowControl w:val="0"/>
    </w:pPr>
    <w:rPr>
      <w:rFonts w:ascii="Times New Roman" w:hAnsi="Times New Roman" w:eastAsia="ヒラギノ角ゴ Pro W3"/>
      <w:color w:val="000000"/>
      <w:sz w:val="24"/>
      <w:lang w:val="en-AU" w:eastAsia="en-US"/>
    </w:rPr>
  </w:style>
  <w:style w:type="paragraph" w:styleId="CM24" w:customStyle="1">
    <w:name w:val="CM24"/>
    <w:next w:val="Default"/>
    <w:rsid w:val="00667581"/>
    <w:pPr>
      <w:widowControl w:val="0"/>
    </w:pPr>
    <w:rPr>
      <w:rFonts w:ascii="Times New Roman" w:hAnsi="Times New Roman" w:eastAsia="ヒラギノ角ゴ Pro W3"/>
      <w:color w:val="000000"/>
      <w:sz w:val="24"/>
      <w:lang w:val="en-US" w:eastAsia="en-US"/>
    </w:rPr>
  </w:style>
  <w:style w:type="paragraph" w:styleId="CM21" w:customStyle="1">
    <w:name w:val="CM21"/>
    <w:next w:val="Default"/>
    <w:rsid w:val="00667581"/>
    <w:pPr>
      <w:widowControl w:val="0"/>
    </w:pPr>
    <w:rPr>
      <w:rFonts w:ascii="Times New Roman" w:hAnsi="Times New Roman" w:eastAsia="ヒラギノ角ゴ Pro W3"/>
      <w:color w:val="000000"/>
      <w:sz w:val="24"/>
      <w:lang w:val="en-US" w:eastAsia="en-US"/>
    </w:rPr>
  </w:style>
  <w:style w:type="character" w:styleId="viiyi" w:customStyle="1">
    <w:name w:val="viiyi"/>
    <w:basedOn w:val="DefaultParagraphFont"/>
    <w:rsid w:val="00964D76"/>
  </w:style>
  <w:style w:type="character" w:styleId="jlqj4b" w:customStyle="1">
    <w:name w:val="jlqj4b"/>
    <w:basedOn w:val="DefaultParagraphFont"/>
    <w:rsid w:val="00964D76"/>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5468975">
      <w:bodyDiv w:val="1"/>
      <w:marLeft w:val="0"/>
      <w:marRight w:val="0"/>
      <w:marTop w:val="0"/>
      <w:marBottom w:val="0"/>
      <w:divBdr>
        <w:top w:val="none" w:sz="0" w:space="0" w:color="auto"/>
        <w:left w:val="none" w:sz="0" w:space="0" w:color="auto"/>
        <w:bottom w:val="none" w:sz="0" w:space="0" w:color="auto"/>
        <w:right w:val="none" w:sz="0" w:space="0" w:color="auto"/>
      </w:divBdr>
      <w:divsChild>
        <w:div w:id="680738064">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374228719">
      <w:bodyDiv w:val="1"/>
      <w:marLeft w:val="0"/>
      <w:marRight w:val="0"/>
      <w:marTop w:val="0"/>
      <w:marBottom w:val="0"/>
      <w:divBdr>
        <w:top w:val="none" w:sz="0" w:space="0" w:color="auto"/>
        <w:left w:val="none" w:sz="0" w:space="0" w:color="auto"/>
        <w:bottom w:val="none" w:sz="0" w:space="0" w:color="auto"/>
        <w:right w:val="none" w:sz="0" w:space="0" w:color="auto"/>
      </w:divBdr>
      <w:divsChild>
        <w:div w:id="522477697">
          <w:marLeft w:val="0"/>
          <w:marRight w:val="0"/>
          <w:marTop w:val="0"/>
          <w:marBottom w:val="0"/>
          <w:divBdr>
            <w:top w:val="none" w:sz="0" w:space="0" w:color="auto"/>
            <w:left w:val="none" w:sz="0" w:space="0" w:color="auto"/>
            <w:bottom w:val="none" w:sz="0" w:space="0" w:color="auto"/>
            <w:right w:val="none" w:sz="0" w:space="0" w:color="auto"/>
          </w:divBdr>
        </w:div>
      </w:divsChild>
    </w:div>
    <w:div w:id="1378965738">
      <w:bodyDiv w:val="1"/>
      <w:marLeft w:val="0"/>
      <w:marRight w:val="0"/>
      <w:marTop w:val="0"/>
      <w:marBottom w:val="0"/>
      <w:divBdr>
        <w:top w:val="none" w:sz="0" w:space="0" w:color="auto"/>
        <w:left w:val="none" w:sz="0" w:space="0" w:color="auto"/>
        <w:bottom w:val="none" w:sz="0" w:space="0" w:color="auto"/>
        <w:right w:val="none" w:sz="0" w:space="0" w:color="auto"/>
      </w:divBdr>
      <w:divsChild>
        <w:div w:id="386733139">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1982539056">
      <w:bodyDiv w:val="1"/>
      <w:marLeft w:val="0"/>
      <w:marRight w:val="0"/>
      <w:marTop w:val="0"/>
      <w:marBottom w:val="0"/>
      <w:divBdr>
        <w:top w:val="none" w:sz="0" w:space="0" w:color="auto"/>
        <w:left w:val="none" w:sz="0" w:space="0" w:color="auto"/>
        <w:bottom w:val="none" w:sz="0" w:space="0" w:color="auto"/>
        <w:right w:val="none" w:sz="0" w:space="0" w:color="auto"/>
      </w:divBdr>
      <w:divsChild>
        <w:div w:id="36897178">
          <w:marLeft w:val="0"/>
          <w:marRight w:val="0"/>
          <w:marTop w:val="0"/>
          <w:marBottom w:val="0"/>
          <w:divBdr>
            <w:top w:val="none" w:sz="0" w:space="0" w:color="auto"/>
            <w:left w:val="none" w:sz="0" w:space="0" w:color="auto"/>
            <w:bottom w:val="none" w:sz="0" w:space="0" w:color="auto"/>
            <w:right w:val="none" w:sz="0" w:space="0" w:color="auto"/>
          </w:divBdr>
          <w:divsChild>
            <w:div w:id="1987272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rae.es/drae" TargetMode="External" Id="rId8" /><Relationship Type="http://schemas.openxmlformats.org/officeDocument/2006/relationships/theme" Target="theme/theme1.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ntTable" Target="fontTable.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eader" Target="header1.xml" Id="rId11" /><Relationship Type="http://schemas.openxmlformats.org/officeDocument/2006/relationships/webSettings" Target="webSettings.xml" Id="rId5" /><Relationship Type="http://schemas.openxmlformats.org/officeDocument/2006/relationships/settings" Target="settings.xml" Id="rId4" /><Relationship Type="http://schemas.openxmlformats.org/officeDocument/2006/relationships/image" Target="media/image1.png" Id="rId9" /><Relationship Type="http://schemas.openxmlformats.org/officeDocument/2006/relationships/footer" Target="footer.xml" Id="R322a09fe92594e6f" /><Relationship Type="http://schemas.openxmlformats.org/officeDocument/2006/relationships/image" Target="/media/image5.png" Id="R28f37a7a3c7b40c8" /></Relationships>
</file>

<file path=word/_rels/header1.xml.rels>&#65279;<?xml version="1.0" encoding="utf-8"?><Relationships xmlns="http://schemas.openxmlformats.org/package/2006/relationships"><Relationship Type="http://schemas.openxmlformats.org/officeDocument/2006/relationships/image" Target="/media/image4.png" Id="Rcc1ca12e0d5f4ca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93585F-EF75-4BA4-98B1-1F421998BEEF}">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CAMELIA-DANIELA TEGLAS</lastModifiedBy>
  <revision>11</revision>
  <lastPrinted>2018-04-24T07:05:00.0000000Z</lastPrinted>
  <dcterms:created xsi:type="dcterms:W3CDTF">2021-03-19T16:28:00.0000000Z</dcterms:created>
  <dcterms:modified xsi:type="dcterms:W3CDTF">2024-04-14T19:42:02.9037624Z</dcterms:modified>
</coreProperties>
</file>