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93B91" w:rsidR="006A2713" w:rsidP="006A2713" w:rsidRDefault="006A2713" w14:paraId="78F76680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2"/>
          <w:szCs w:val="22"/>
        </w:rPr>
      </w:pPr>
      <w:r w:rsidRPr="00793B91">
        <w:rPr>
          <w:rFonts w:ascii="Times New Roman" w:hAnsi="Times New Roman"/>
          <w:i w:val="0"/>
          <w:sz w:val="22"/>
          <w:szCs w:val="22"/>
        </w:rPr>
        <w:t>FIŞA DISCIPLINEI</w:t>
      </w:r>
    </w:p>
    <w:p w:rsidRPr="00793B91" w:rsidR="006A2713" w:rsidP="006A2713" w:rsidRDefault="006A2713" w14:paraId="46242207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793B91" w:rsidR="006A2713" w:rsidP="006A2713" w:rsidRDefault="006A2713" w14:paraId="733A452D" w14:textId="77777777">
      <w:pPr>
        <w:pStyle w:val="BodyText2"/>
        <w:spacing w:after="0" w:line="240" w:lineRule="auto"/>
        <w:rPr>
          <w:rFonts w:ascii="Times New Roman" w:hAnsi="Times New Roman"/>
          <w:b/>
        </w:rPr>
      </w:pPr>
      <w:r w:rsidRPr="00793B91">
        <w:rPr>
          <w:rFonts w:ascii="Times New Roman" w:hAnsi="Times New Roman"/>
          <w:b/>
        </w:rPr>
        <w:t xml:space="preserve">1. Date </w:t>
      </w:r>
      <w:proofErr w:type="spellStart"/>
      <w:r w:rsidRPr="00793B91">
        <w:rPr>
          <w:rFonts w:ascii="Times New Roman" w:hAnsi="Times New Roman"/>
          <w:b/>
        </w:rPr>
        <w:t>despre</w:t>
      </w:r>
      <w:proofErr w:type="spellEnd"/>
      <w:r w:rsidRPr="00793B91">
        <w:rPr>
          <w:rFonts w:ascii="Times New Roman" w:hAnsi="Times New Roman"/>
          <w:b/>
        </w:rPr>
        <w:t xml:space="preserve"> program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521"/>
      </w:tblGrid>
      <w:tr w:rsidRPr="00793B91" w:rsidR="006A2713" w:rsidTr="006A2713" w14:paraId="147CDA3C" w14:textId="77777777">
        <w:trPr>
          <w:trHeight w:val="98"/>
        </w:trPr>
        <w:tc>
          <w:tcPr>
            <w:tcW w:w="3402" w:type="dxa"/>
          </w:tcPr>
          <w:p w:rsidRPr="00793B91" w:rsidR="006A2713" w:rsidP="00643717" w:rsidRDefault="006A2713" w14:paraId="1D7CB900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1.1 Instituţia de învăţământ superior</w:t>
            </w:r>
          </w:p>
        </w:tc>
        <w:tc>
          <w:tcPr>
            <w:tcW w:w="6521" w:type="dxa"/>
          </w:tcPr>
          <w:p w:rsidRPr="00793B91" w:rsidR="006A2713" w:rsidP="00643717" w:rsidRDefault="006A2713" w14:paraId="54D1ECF8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 xml:space="preserve">Universitatea </w:t>
            </w:r>
            <w:r w:rsidRPr="00793B91">
              <w:rPr>
                <w:rFonts w:ascii="Times New Roman" w:hAnsi="Times New Roman"/>
                <w:lang w:val="es-PE"/>
              </w:rPr>
              <w:t>“</w:t>
            </w:r>
            <w:r w:rsidRPr="00793B91">
              <w:rPr>
                <w:rFonts w:ascii="Times New Roman" w:hAnsi="Times New Roman"/>
              </w:rPr>
              <w:t>Babeş-Bolyai</w:t>
            </w:r>
            <w:r w:rsidRPr="00793B91">
              <w:rPr>
                <w:rFonts w:ascii="Times New Roman" w:hAnsi="Times New Roman"/>
                <w:lang w:val="es-PE"/>
              </w:rPr>
              <w:t>”</w:t>
            </w:r>
          </w:p>
        </w:tc>
      </w:tr>
      <w:tr w:rsidRPr="00793B91" w:rsidR="006A2713" w:rsidTr="006A2713" w14:paraId="1E2EAA71" w14:textId="77777777">
        <w:tc>
          <w:tcPr>
            <w:tcW w:w="3402" w:type="dxa"/>
          </w:tcPr>
          <w:p w:rsidRPr="00793B91" w:rsidR="006A2713" w:rsidP="00643717" w:rsidRDefault="006A2713" w14:paraId="14CCF81B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</w:rPr>
            </w:pPr>
            <w:r w:rsidRPr="00793B91">
              <w:rPr>
                <w:rFonts w:ascii="Times New Roman" w:hAnsi="Times New Roman"/>
                <w:sz w:val="20"/>
              </w:rPr>
              <w:t>1.2 Facultatea</w:t>
            </w:r>
          </w:p>
        </w:tc>
        <w:tc>
          <w:tcPr>
            <w:tcW w:w="6521" w:type="dxa"/>
          </w:tcPr>
          <w:p w:rsidRPr="00793B91" w:rsidR="006A2713" w:rsidP="00643717" w:rsidRDefault="006A2713" w14:paraId="1656E227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Facultatea de Litere</w:t>
            </w:r>
          </w:p>
        </w:tc>
      </w:tr>
      <w:tr w:rsidRPr="00793B91" w:rsidR="006A2713" w:rsidTr="006A2713" w14:paraId="74926CDF" w14:textId="77777777">
        <w:tc>
          <w:tcPr>
            <w:tcW w:w="3402" w:type="dxa"/>
          </w:tcPr>
          <w:p w:rsidRPr="00793B91" w:rsidR="006A2713" w:rsidP="00643717" w:rsidRDefault="006A2713" w14:paraId="7F4D7455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1.3 Departamentul</w:t>
            </w:r>
          </w:p>
        </w:tc>
        <w:tc>
          <w:tcPr>
            <w:tcW w:w="6521" w:type="dxa"/>
          </w:tcPr>
          <w:p w:rsidRPr="00793B91" w:rsidR="006A2713" w:rsidP="00643717" w:rsidRDefault="006A2713" w14:paraId="5974E56D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Literatura maghiară</w:t>
            </w:r>
          </w:p>
        </w:tc>
      </w:tr>
      <w:tr w:rsidRPr="00793B91" w:rsidR="006A2713" w:rsidTr="006A2713" w14:paraId="582C9F72" w14:textId="77777777">
        <w:tc>
          <w:tcPr>
            <w:tcW w:w="3402" w:type="dxa"/>
          </w:tcPr>
          <w:p w:rsidRPr="00793B91" w:rsidR="006A2713" w:rsidP="00643717" w:rsidRDefault="006A2713" w14:paraId="3067A4E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1.4</w:t>
            </w:r>
            <w:r w:rsidRPr="00793B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Domeniul de studii</w:t>
            </w:r>
          </w:p>
        </w:tc>
        <w:tc>
          <w:tcPr>
            <w:tcW w:w="6521" w:type="dxa"/>
          </w:tcPr>
          <w:p w:rsidRPr="00793B91" w:rsidR="006A2713" w:rsidP="00643717" w:rsidRDefault="006A2713" w14:paraId="132D9EAA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Limbă si literatură</w:t>
            </w:r>
          </w:p>
        </w:tc>
      </w:tr>
      <w:tr w:rsidRPr="00793B91" w:rsidR="006A2713" w:rsidTr="006A2713" w14:paraId="261E0CD3" w14:textId="77777777">
        <w:tc>
          <w:tcPr>
            <w:tcW w:w="3402" w:type="dxa"/>
          </w:tcPr>
          <w:p w:rsidRPr="00793B91" w:rsidR="006A2713" w:rsidP="00643717" w:rsidRDefault="006A2713" w14:paraId="42EDC16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1.5</w:t>
            </w:r>
            <w:r w:rsidRPr="00793B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Ciclul de studii</w:t>
            </w:r>
          </w:p>
        </w:tc>
        <w:tc>
          <w:tcPr>
            <w:tcW w:w="6521" w:type="dxa"/>
          </w:tcPr>
          <w:p w:rsidRPr="00793B91" w:rsidR="006A2713" w:rsidP="00643717" w:rsidRDefault="006A2713" w14:paraId="3620DF2A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Licență</w:t>
            </w:r>
          </w:p>
        </w:tc>
      </w:tr>
      <w:tr w:rsidRPr="00793B91" w:rsidR="006A2713" w:rsidTr="006A2713" w14:paraId="2C308248" w14:textId="77777777">
        <w:trPr>
          <w:trHeight w:val="106"/>
        </w:trPr>
        <w:tc>
          <w:tcPr>
            <w:tcW w:w="3402" w:type="dxa"/>
          </w:tcPr>
          <w:p w:rsidRPr="00793B91" w:rsidR="006A2713" w:rsidP="00643717" w:rsidRDefault="006A2713" w14:paraId="69DEC7D4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1.6 Programul de studii/ Calificarea</w:t>
            </w:r>
          </w:p>
        </w:tc>
        <w:tc>
          <w:tcPr>
            <w:tcW w:w="6521" w:type="dxa"/>
          </w:tcPr>
          <w:p w:rsidRPr="00793B91" w:rsidR="006A2713" w:rsidP="00643717" w:rsidRDefault="006A2713" w14:paraId="22A4ED4E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Literatură universală și comparată (în limba maghiară)</w:t>
            </w:r>
          </w:p>
        </w:tc>
      </w:tr>
    </w:tbl>
    <w:p w:rsidRPr="00793B91" w:rsidR="006A2713" w:rsidP="006A2713" w:rsidRDefault="006A2713" w14:paraId="5C02DFCB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75504E34" w14:textId="77777777">
      <w:pPr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  <w:b/>
        </w:rPr>
        <w:t xml:space="preserve">2. Date despre disciplină 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569"/>
      </w:tblGrid>
      <w:tr w:rsidRPr="00793B91" w:rsidR="006A2713" w:rsidTr="006A2713" w14:paraId="2C74359C" w14:textId="77777777">
        <w:tc>
          <w:tcPr>
            <w:tcW w:w="2410" w:type="dxa"/>
            <w:gridSpan w:val="3"/>
          </w:tcPr>
          <w:p w:rsidRPr="00793B91" w:rsidR="006A2713" w:rsidP="00643717" w:rsidRDefault="006A2713" w14:paraId="24D50A7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513" w:type="dxa"/>
            <w:gridSpan w:val="8"/>
          </w:tcPr>
          <w:p w:rsidRPr="00793B91" w:rsidR="006A2713" w:rsidP="00643717" w:rsidRDefault="006A2713" w14:paraId="1BFF4E86" w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3B91">
              <w:rPr>
                <w:rFonts w:ascii="Times New Roman" w:hAnsi="Times New Roman"/>
                <w:b/>
                <w:sz w:val="20"/>
                <w:szCs w:val="20"/>
              </w:rPr>
              <w:t>LLT1201 LITERATURA ȘI CULTURA ANTICHITĂȚII (în limba maghiară)</w:t>
            </w:r>
          </w:p>
        </w:tc>
      </w:tr>
      <w:tr w:rsidRPr="00793B91" w:rsidR="006A2713" w:rsidTr="006A2713" w14:paraId="2F4721DA" w14:textId="77777777">
        <w:tc>
          <w:tcPr>
            <w:tcW w:w="4678" w:type="dxa"/>
            <w:gridSpan w:val="6"/>
          </w:tcPr>
          <w:p w:rsidRPr="00793B91" w:rsidR="006A2713" w:rsidP="00643717" w:rsidRDefault="006A2713" w14:paraId="01396DB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2.2 Titularul activităţilor de curs </w:t>
            </w:r>
          </w:p>
        </w:tc>
        <w:tc>
          <w:tcPr>
            <w:tcW w:w="5245" w:type="dxa"/>
            <w:gridSpan w:val="5"/>
          </w:tcPr>
          <w:p w:rsidRPr="00793B91" w:rsidR="006A2713" w:rsidP="00643717" w:rsidRDefault="006A2713" w14:paraId="13333A1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Jankó Sz. Yvette</w:t>
            </w:r>
          </w:p>
        </w:tc>
      </w:tr>
      <w:tr w:rsidRPr="00793B91" w:rsidR="006A2713" w:rsidTr="006A2713" w14:paraId="0209E8C1" w14:textId="77777777">
        <w:tc>
          <w:tcPr>
            <w:tcW w:w="4678" w:type="dxa"/>
            <w:gridSpan w:val="6"/>
          </w:tcPr>
          <w:p w:rsidRPr="00793B91" w:rsidR="006A2713" w:rsidP="00643717" w:rsidRDefault="006A2713" w14:paraId="56EA635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2.3 Titularul activităţilor de seminar </w:t>
            </w:r>
          </w:p>
        </w:tc>
        <w:tc>
          <w:tcPr>
            <w:tcW w:w="5245" w:type="dxa"/>
            <w:gridSpan w:val="5"/>
          </w:tcPr>
          <w:p w:rsidRPr="00793B91" w:rsidR="006A2713" w:rsidP="00643717" w:rsidRDefault="006A2713" w14:paraId="78F249E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Jankó Sz. Yvette</w:t>
            </w:r>
          </w:p>
        </w:tc>
      </w:tr>
      <w:tr w:rsidRPr="00793B91" w:rsidR="006A2713" w:rsidTr="006A2713" w14:paraId="1016A750" w14:textId="77777777">
        <w:trPr>
          <w:trHeight w:val="345"/>
        </w:trPr>
        <w:tc>
          <w:tcPr>
            <w:tcW w:w="1843" w:type="dxa"/>
            <w:vMerge w:val="restart"/>
          </w:tcPr>
          <w:p w:rsidRPr="00793B91" w:rsidR="006A2713" w:rsidP="00643717" w:rsidRDefault="006A2713" w14:paraId="5132F2A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793B91" w:rsidR="006A2713" w:rsidP="00643717" w:rsidRDefault="006A2713" w14:paraId="2A94CA6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Pr="00793B91" w:rsidR="006A2713" w:rsidP="00643717" w:rsidRDefault="006A2713" w14:paraId="29252C4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793B91" w:rsidR="006A2713" w:rsidP="00643717" w:rsidRDefault="006A2713" w14:paraId="121F8F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793B91" w:rsidR="006A2713" w:rsidP="00643717" w:rsidRDefault="006A2713" w14:paraId="5FDEA1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793B91" w:rsidR="006A2713" w:rsidP="00643717" w:rsidRDefault="006A2713" w14:paraId="7AD41C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:rsidRPr="00793B91" w:rsidR="006A2713" w:rsidP="00643717" w:rsidRDefault="006A2713" w14:paraId="364AB32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:rsidRPr="00793B91" w:rsidR="006A2713" w:rsidP="00643717" w:rsidRDefault="006A2713" w14:paraId="6AC6FAB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569" w:type="dxa"/>
          </w:tcPr>
          <w:p w:rsidRPr="00793B91" w:rsidR="006A2713" w:rsidP="00643717" w:rsidRDefault="006A2713" w14:paraId="6E8C1BE2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DS</w:t>
            </w:r>
          </w:p>
        </w:tc>
      </w:tr>
      <w:tr w:rsidRPr="00793B91" w:rsidR="006A2713" w:rsidTr="006A2713" w14:paraId="0F323D2F" w14:textId="77777777">
        <w:trPr>
          <w:trHeight w:val="345"/>
        </w:trPr>
        <w:tc>
          <w:tcPr>
            <w:tcW w:w="1843" w:type="dxa"/>
            <w:vMerge/>
          </w:tcPr>
          <w:p w:rsidRPr="00793B91" w:rsidR="006A2713" w:rsidP="00643717" w:rsidRDefault="006A2713" w14:paraId="501D656E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793B91" w:rsidR="006A2713" w:rsidP="00643717" w:rsidRDefault="006A2713" w14:paraId="12C8FDB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Pr="00793B91" w:rsidR="006A2713" w:rsidP="00643717" w:rsidRDefault="006A2713" w14:paraId="43BAE7C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Pr="00793B91" w:rsidR="006A2713" w:rsidP="00643717" w:rsidRDefault="006A2713" w14:paraId="745B300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Pr="00793B91" w:rsidR="006A2713" w:rsidP="00643717" w:rsidRDefault="006A2713" w14:paraId="694F9D1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793B91" w:rsidR="006A2713" w:rsidP="00643717" w:rsidRDefault="006A2713" w14:paraId="2E498B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Pr="00793B91" w:rsidR="006A2713" w:rsidP="00643717" w:rsidRDefault="006A2713" w14:paraId="56790CF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Pr="00793B91" w:rsidR="006A2713" w:rsidP="00643717" w:rsidRDefault="006A2713" w14:paraId="7CF3D97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569" w:type="dxa"/>
          </w:tcPr>
          <w:p w:rsidRPr="00793B91" w:rsidR="006A2713" w:rsidP="00643717" w:rsidRDefault="006A2713" w14:paraId="31EA93BB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Ob.</w:t>
            </w:r>
          </w:p>
        </w:tc>
      </w:tr>
    </w:tbl>
    <w:p w:rsidRPr="00793B91" w:rsidR="006A2713" w:rsidP="006A2713" w:rsidRDefault="006A2713" w14:paraId="1561FC28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793B91" w:rsidR="006A2713" w:rsidP="006A2713" w:rsidRDefault="006A2713" w14:paraId="6B135A54" w14:textId="77777777">
      <w:pPr>
        <w:pStyle w:val="BodyText2"/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  <w:b/>
        </w:rPr>
        <w:t xml:space="preserve">3. </w:t>
      </w:r>
      <w:proofErr w:type="spellStart"/>
      <w:r w:rsidRPr="00793B91">
        <w:rPr>
          <w:rFonts w:ascii="Times New Roman" w:hAnsi="Times New Roman"/>
          <w:b/>
        </w:rPr>
        <w:t>Timpul</w:t>
      </w:r>
      <w:proofErr w:type="spellEnd"/>
      <w:r w:rsidRPr="00793B91">
        <w:rPr>
          <w:rFonts w:ascii="Times New Roman" w:hAnsi="Times New Roman"/>
          <w:b/>
        </w:rPr>
        <w:t xml:space="preserve"> total </w:t>
      </w:r>
      <w:proofErr w:type="spellStart"/>
      <w:r w:rsidRPr="00793B91">
        <w:rPr>
          <w:rFonts w:ascii="Times New Roman" w:hAnsi="Times New Roman"/>
          <w:b/>
        </w:rPr>
        <w:t>estimat</w:t>
      </w:r>
      <w:proofErr w:type="spellEnd"/>
      <w:r w:rsidRPr="00793B91">
        <w:rPr>
          <w:rFonts w:ascii="Times New Roman" w:hAnsi="Times New Roman"/>
          <w:b/>
        </w:rPr>
        <w:t xml:space="preserve"> </w:t>
      </w:r>
      <w:r w:rsidRPr="00793B91">
        <w:rPr>
          <w:rFonts w:ascii="Times New Roman" w:hAnsi="Times New Roman"/>
        </w:rPr>
        <w:t xml:space="preserve">(ore pe </w:t>
      </w:r>
      <w:proofErr w:type="spellStart"/>
      <w:r w:rsidRPr="00793B91">
        <w:rPr>
          <w:rFonts w:ascii="Times New Roman" w:hAnsi="Times New Roman"/>
        </w:rPr>
        <w:t>semestru</w:t>
      </w:r>
      <w:proofErr w:type="spellEnd"/>
      <w:r w:rsidRPr="00793B91">
        <w:rPr>
          <w:rFonts w:ascii="Times New Roman" w:hAnsi="Times New Roman"/>
        </w:rPr>
        <w:t xml:space="preserve"> al </w:t>
      </w:r>
      <w:proofErr w:type="spellStart"/>
      <w:r w:rsidRPr="00793B91">
        <w:rPr>
          <w:rFonts w:ascii="Times New Roman" w:hAnsi="Times New Roman"/>
        </w:rPr>
        <w:t>activităţilor</w:t>
      </w:r>
      <w:proofErr w:type="spellEnd"/>
      <w:r w:rsidRPr="00793B91">
        <w:rPr>
          <w:rFonts w:ascii="Times New Roman" w:hAnsi="Times New Roman"/>
        </w:rPr>
        <w:t xml:space="preserve"> </w:t>
      </w:r>
      <w:proofErr w:type="spellStart"/>
      <w:r w:rsidRPr="00793B91">
        <w:rPr>
          <w:rFonts w:ascii="Times New Roman" w:hAnsi="Times New Roman"/>
        </w:rPr>
        <w:t>didactice</w:t>
      </w:r>
      <w:proofErr w:type="spellEnd"/>
      <w:r w:rsidRPr="00793B91">
        <w:rPr>
          <w:rFonts w:ascii="Times New Roman" w:hAnsi="Times New Roman"/>
        </w:rPr>
        <w:t>)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577"/>
      </w:tblGrid>
      <w:tr w:rsidRPr="00793B91" w:rsidR="006A2713" w:rsidTr="006A2713" w14:paraId="3ACC3681" w14:textId="77777777">
        <w:trPr>
          <w:trHeight w:val="248"/>
        </w:trPr>
        <w:tc>
          <w:tcPr>
            <w:tcW w:w="3399" w:type="dxa"/>
            <w:gridSpan w:val="2"/>
          </w:tcPr>
          <w:p w:rsidRPr="00793B91" w:rsidR="006A2713" w:rsidP="00643717" w:rsidRDefault="006A2713" w14:paraId="607D338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it-IT"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val="it-IT" w:eastAsia="en-US"/>
              </w:rPr>
              <w:t>3.1 Număr de ore pe săptămână</w:t>
            </w:r>
          </w:p>
        </w:tc>
        <w:tc>
          <w:tcPr>
            <w:tcW w:w="712" w:type="dxa"/>
          </w:tcPr>
          <w:p w:rsidRPr="00793B91" w:rsidR="006A2713" w:rsidP="00643717" w:rsidRDefault="006A2713" w14:paraId="3E2E111E" w14:textId="77777777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793B91">
              <w:rPr>
                <w:rFonts w:ascii="Times New Roman" w:hAnsi="Times New Roman"/>
                <w:lang w:val="it-IT"/>
              </w:rPr>
              <w:t>3</w:t>
            </w:r>
          </w:p>
        </w:tc>
        <w:tc>
          <w:tcPr>
            <w:tcW w:w="1839" w:type="dxa"/>
          </w:tcPr>
          <w:p w:rsidRPr="00793B91" w:rsidR="006A2713" w:rsidP="00643717" w:rsidRDefault="006A2713" w14:paraId="08536E4A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</w:tcPr>
          <w:p w:rsidRPr="00793B91" w:rsidR="006A2713" w:rsidP="00643717" w:rsidRDefault="006A2713" w14:paraId="03BABDD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2</w:t>
            </w:r>
          </w:p>
        </w:tc>
        <w:tc>
          <w:tcPr>
            <w:tcW w:w="2687" w:type="dxa"/>
          </w:tcPr>
          <w:p w:rsidRPr="00793B91" w:rsidR="006A2713" w:rsidP="00643717" w:rsidRDefault="006A2713" w14:paraId="2E109F7E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3.3 seminar</w:t>
            </w:r>
          </w:p>
        </w:tc>
        <w:tc>
          <w:tcPr>
            <w:tcW w:w="577" w:type="dxa"/>
          </w:tcPr>
          <w:p w:rsidRPr="00793B91" w:rsidR="006A2713" w:rsidP="00643717" w:rsidRDefault="006A2713" w14:paraId="4EC370D3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1</w:t>
            </w:r>
          </w:p>
        </w:tc>
      </w:tr>
      <w:tr w:rsidRPr="00793B91" w:rsidR="006A2713" w:rsidTr="006A2713" w14:paraId="71EE0290" w14:textId="77777777">
        <w:trPr>
          <w:trHeight w:val="247"/>
        </w:trPr>
        <w:tc>
          <w:tcPr>
            <w:tcW w:w="3399" w:type="dxa"/>
            <w:gridSpan w:val="2"/>
          </w:tcPr>
          <w:p w:rsidRPr="00793B91" w:rsidR="006A2713" w:rsidP="00643717" w:rsidRDefault="006A2713" w14:paraId="4753C34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din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planul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de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</w:tcPr>
          <w:p w:rsidRPr="00793B91" w:rsidR="006A2713" w:rsidP="00643717" w:rsidRDefault="006A2713" w14:paraId="7376B75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42</w:t>
            </w:r>
          </w:p>
        </w:tc>
        <w:tc>
          <w:tcPr>
            <w:tcW w:w="1839" w:type="dxa"/>
          </w:tcPr>
          <w:p w:rsidRPr="00793B91" w:rsidR="006A2713" w:rsidP="00643717" w:rsidRDefault="006A2713" w14:paraId="2C650BF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din care: 3.5 curs</w:t>
            </w:r>
          </w:p>
        </w:tc>
        <w:tc>
          <w:tcPr>
            <w:tcW w:w="709" w:type="dxa"/>
          </w:tcPr>
          <w:p w:rsidRPr="00793B91" w:rsidR="006A2713" w:rsidP="00643717" w:rsidRDefault="006A2713" w14:paraId="3B8961A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28</w:t>
            </w:r>
          </w:p>
        </w:tc>
        <w:tc>
          <w:tcPr>
            <w:tcW w:w="2687" w:type="dxa"/>
          </w:tcPr>
          <w:p w:rsidRPr="00793B91" w:rsidR="006A2713" w:rsidP="00643717" w:rsidRDefault="006A2713" w14:paraId="2073B90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3.6 seminar</w:t>
            </w:r>
          </w:p>
        </w:tc>
        <w:tc>
          <w:tcPr>
            <w:tcW w:w="577" w:type="dxa"/>
          </w:tcPr>
          <w:p w:rsidRPr="00793B91" w:rsidR="006A2713" w:rsidP="00643717" w:rsidRDefault="006A2713" w14:paraId="128E235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eastAsia="en-US"/>
              </w:rPr>
              <w:t>14</w:t>
            </w:r>
          </w:p>
        </w:tc>
      </w:tr>
      <w:tr w:rsidRPr="00793B91" w:rsidR="006A2713" w:rsidTr="006A2713" w14:paraId="7F3924B0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52E53F3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Distribuţia fondului de timp</w:t>
            </w:r>
          </w:p>
        </w:tc>
        <w:tc>
          <w:tcPr>
            <w:tcW w:w="577" w:type="dxa"/>
          </w:tcPr>
          <w:p w:rsidRPr="00793B91" w:rsidR="006A2713" w:rsidP="00643717" w:rsidRDefault="006A2713" w14:paraId="3FB78A1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</w:p>
        </w:tc>
      </w:tr>
      <w:tr w:rsidRPr="00793B91" w:rsidR="006A2713" w:rsidTr="006A2713" w14:paraId="382CFB89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4E4164B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Studiul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după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manual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,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suport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de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curs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,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bibliografie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şi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577" w:type="dxa"/>
          </w:tcPr>
          <w:p w:rsidRPr="00793B91" w:rsidR="006A2713" w:rsidP="00643717" w:rsidRDefault="006A2713" w14:paraId="3DC1357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val="fr-FR" w:eastAsia="en-US"/>
              </w:rPr>
              <w:t>20</w:t>
            </w:r>
          </w:p>
        </w:tc>
      </w:tr>
      <w:tr w:rsidRPr="00793B91" w:rsidR="006A2713" w:rsidTr="006A2713" w14:paraId="3A0DEAFA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30BA806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fr-FR" w:eastAsia="en-US"/>
              </w:rPr>
            </w:pP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Documentare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suplimentară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în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bibliotecă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,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pe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platformele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electronice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de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specialitate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şi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pe</w:t>
            </w:r>
            <w:proofErr w:type="spellEnd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 xml:space="preserve"> </w:t>
            </w:r>
            <w:proofErr w:type="spellStart"/>
            <w:r w:rsidRPr="00793B91">
              <w:rPr>
                <w:rFonts w:ascii="Times New Roman" w:hAnsi="Times New Roman"/>
                <w:b w:val="0"/>
                <w:i w:val="0"/>
                <w:sz w:val="20"/>
                <w:lang w:val="fr-FR" w:eastAsia="en-US"/>
              </w:rPr>
              <w:t>teren</w:t>
            </w:r>
            <w:proofErr w:type="spellEnd"/>
          </w:p>
        </w:tc>
        <w:tc>
          <w:tcPr>
            <w:tcW w:w="577" w:type="dxa"/>
          </w:tcPr>
          <w:p w:rsidRPr="00793B91" w:rsidR="006A2713" w:rsidP="00643717" w:rsidRDefault="006A2713" w14:paraId="7DDD9E4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val="fr-FR" w:eastAsia="en-US"/>
              </w:rPr>
              <w:t>1</w:t>
            </w:r>
            <w:r w:rsidR="00342FF2">
              <w:rPr>
                <w:rFonts w:ascii="Times New Roman" w:hAnsi="Times New Roman"/>
                <w:b w:val="0"/>
                <w:sz w:val="20"/>
                <w:lang w:val="fr-FR" w:eastAsia="en-US"/>
              </w:rPr>
              <w:t>4</w:t>
            </w:r>
          </w:p>
        </w:tc>
      </w:tr>
      <w:tr w:rsidRPr="00793B91" w:rsidR="006A2713" w:rsidTr="006A2713" w14:paraId="3A4C5B87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42FC42E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val="it-IT"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val="it-IT" w:eastAsia="en-US"/>
              </w:rPr>
              <w:t>Pregătire seminarii/ laboratoare/ proiecte, teme, referate, portofolii şi eseuri</w:t>
            </w:r>
          </w:p>
        </w:tc>
        <w:tc>
          <w:tcPr>
            <w:tcW w:w="577" w:type="dxa"/>
          </w:tcPr>
          <w:p w:rsidRPr="00793B91" w:rsidR="006A2713" w:rsidP="00643717" w:rsidRDefault="006A2713" w14:paraId="62A04A3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it-IT"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val="it-IT" w:eastAsia="en-US"/>
              </w:rPr>
              <w:t>1</w:t>
            </w:r>
            <w:r w:rsidR="00342FF2">
              <w:rPr>
                <w:rFonts w:ascii="Times New Roman" w:hAnsi="Times New Roman"/>
                <w:b w:val="0"/>
                <w:sz w:val="20"/>
                <w:lang w:val="it-IT" w:eastAsia="en-US"/>
              </w:rPr>
              <w:t>4</w:t>
            </w:r>
          </w:p>
        </w:tc>
      </w:tr>
      <w:tr w:rsidRPr="00793B91" w:rsidR="006A2713" w:rsidTr="006A2713" w14:paraId="61A3B51B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1E60165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Tutoriat</w:t>
            </w:r>
          </w:p>
        </w:tc>
        <w:tc>
          <w:tcPr>
            <w:tcW w:w="577" w:type="dxa"/>
          </w:tcPr>
          <w:p w:rsidRPr="00793B91" w:rsidR="006A2713" w:rsidP="00643717" w:rsidRDefault="006A2713" w14:paraId="67451E2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eastAsia="en-US"/>
              </w:rPr>
              <w:t>2</w:t>
            </w:r>
          </w:p>
        </w:tc>
      </w:tr>
      <w:tr w:rsidRPr="00793B91" w:rsidR="006A2713" w:rsidTr="006A2713" w14:paraId="2C05D72B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6067CA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Examinări</w:t>
            </w:r>
          </w:p>
        </w:tc>
        <w:tc>
          <w:tcPr>
            <w:tcW w:w="577" w:type="dxa"/>
          </w:tcPr>
          <w:p w:rsidRPr="00793B91" w:rsidR="006A2713" w:rsidP="00643717" w:rsidRDefault="006A2713" w14:paraId="08C9426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eastAsia="en-US"/>
              </w:rPr>
              <w:t>2</w:t>
            </w:r>
          </w:p>
        </w:tc>
      </w:tr>
      <w:tr w:rsidRPr="00793B91" w:rsidR="006A2713" w:rsidTr="006A2713" w14:paraId="44AB8C3A" w14:textId="77777777">
        <w:trPr>
          <w:trHeight w:val="247"/>
        </w:trPr>
        <w:tc>
          <w:tcPr>
            <w:tcW w:w="9346" w:type="dxa"/>
            <w:gridSpan w:val="6"/>
          </w:tcPr>
          <w:p w:rsidRPr="00793B91" w:rsidR="006A2713" w:rsidP="00643717" w:rsidRDefault="006A2713" w14:paraId="771C4D5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Alte activităţi.....................................</w:t>
            </w:r>
          </w:p>
        </w:tc>
        <w:tc>
          <w:tcPr>
            <w:tcW w:w="577" w:type="dxa"/>
          </w:tcPr>
          <w:p w:rsidRPr="00793B91" w:rsidR="006A2713" w:rsidP="00643717" w:rsidRDefault="006A2713" w14:paraId="13D099D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sz w:val="20"/>
                <w:lang w:eastAsia="en-US"/>
              </w:rPr>
              <w:t>4</w:t>
            </w:r>
          </w:p>
        </w:tc>
      </w:tr>
      <w:tr w:rsidRPr="00793B91" w:rsidR="006A2713" w:rsidTr="006A2713" w14:paraId="5D943ACA" w14:textId="77777777">
        <w:trPr>
          <w:gridAfter w:val="4"/>
          <w:wAfter w:w="5812" w:type="dxa"/>
          <w:trHeight w:val="247"/>
        </w:trPr>
        <w:tc>
          <w:tcPr>
            <w:tcW w:w="3116" w:type="dxa"/>
          </w:tcPr>
          <w:p w:rsidRPr="00793B91" w:rsidR="006A2713" w:rsidP="00643717" w:rsidRDefault="006A2713" w14:paraId="042F57D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i w:val="0"/>
                <w:sz w:val="20"/>
                <w:lang w:eastAsia="en-US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Pr="00793B91" w:rsidR="006A2713" w:rsidP="00643717" w:rsidRDefault="006A2713" w14:paraId="274A04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5</w:t>
            </w:r>
            <w:r w:rsidR="00342FF2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6</w:t>
            </w:r>
          </w:p>
        </w:tc>
      </w:tr>
      <w:tr w:rsidRPr="00793B91" w:rsidR="006A2713" w:rsidTr="006A2713" w14:paraId="4FE4CE84" w14:textId="77777777">
        <w:trPr>
          <w:gridAfter w:val="4"/>
          <w:wAfter w:w="5812" w:type="dxa"/>
          <w:trHeight w:val="247"/>
        </w:trPr>
        <w:tc>
          <w:tcPr>
            <w:tcW w:w="3116" w:type="dxa"/>
          </w:tcPr>
          <w:p w:rsidRPr="00793B91" w:rsidR="006A2713" w:rsidP="00643717" w:rsidRDefault="006A2713" w14:paraId="1AA04D6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i w:val="0"/>
                <w:sz w:val="20"/>
                <w:lang w:eastAsia="en-US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Pr="00793B91" w:rsidR="006A2713" w:rsidP="00643717" w:rsidRDefault="00342FF2" w14:paraId="12C5F8C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98</w:t>
            </w:r>
          </w:p>
        </w:tc>
      </w:tr>
      <w:tr w:rsidRPr="00793B91" w:rsidR="006A2713" w:rsidTr="006A2713" w14:paraId="6BBFA798" w14:textId="77777777">
        <w:trPr>
          <w:gridAfter w:val="4"/>
          <w:wAfter w:w="5812" w:type="dxa"/>
          <w:trHeight w:val="247"/>
        </w:trPr>
        <w:tc>
          <w:tcPr>
            <w:tcW w:w="3116" w:type="dxa"/>
          </w:tcPr>
          <w:p w:rsidRPr="00793B91" w:rsidR="006A2713" w:rsidP="00643717" w:rsidRDefault="006A2713" w14:paraId="17D385F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vertAlign w:val="superscript"/>
                <w:lang w:eastAsia="en-US"/>
              </w:rPr>
            </w:pPr>
            <w:r w:rsidRPr="00793B91">
              <w:rPr>
                <w:rFonts w:ascii="Times New Roman" w:hAnsi="Times New Roman"/>
                <w:i w:val="0"/>
                <w:sz w:val="20"/>
                <w:lang w:eastAsia="en-US"/>
              </w:rPr>
              <w:t>3.9 Numărul de credite</w:t>
            </w:r>
          </w:p>
        </w:tc>
        <w:tc>
          <w:tcPr>
            <w:tcW w:w="995" w:type="dxa"/>
            <w:gridSpan w:val="2"/>
          </w:tcPr>
          <w:p w:rsidRPr="00793B91" w:rsidR="006A2713" w:rsidP="00643717" w:rsidRDefault="006A2713" w14:paraId="28C6BFF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793B91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4</w:t>
            </w:r>
          </w:p>
        </w:tc>
      </w:tr>
    </w:tbl>
    <w:p w:rsidRPr="00793B91" w:rsidR="006A2713" w:rsidP="006A2713" w:rsidRDefault="006A2713" w14:paraId="328D60E4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74CAC93E" w14:textId="77777777">
      <w:pPr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  <w:b/>
        </w:rPr>
        <w:t xml:space="preserve">4. Precondiţii </w:t>
      </w:r>
      <w:r w:rsidRPr="00793B91">
        <w:rPr>
          <w:rFonts w:ascii="Times New Roman" w:hAnsi="Times New Roman"/>
        </w:rPr>
        <w:t>(acolo unde este cazul)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229"/>
      </w:tblGrid>
      <w:tr w:rsidRPr="00793B91" w:rsidR="006A2713" w:rsidTr="006A2713" w14:paraId="669FA0BA" w14:textId="77777777">
        <w:tc>
          <w:tcPr>
            <w:tcW w:w="2694" w:type="dxa"/>
          </w:tcPr>
          <w:p w:rsidRPr="00793B91" w:rsidR="006A2713" w:rsidP="00643717" w:rsidRDefault="006A2713" w14:paraId="2297352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4.1 de curriculum</w:t>
            </w:r>
          </w:p>
        </w:tc>
        <w:tc>
          <w:tcPr>
            <w:tcW w:w="7229" w:type="dxa"/>
          </w:tcPr>
          <w:p w:rsidRPr="00793B91" w:rsidR="006A2713" w:rsidP="006A2713" w:rsidRDefault="006A2713" w14:paraId="1DDDF228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793B91" w:rsidR="006A2713" w:rsidTr="006A2713" w14:paraId="069A946B" w14:textId="77777777">
        <w:tc>
          <w:tcPr>
            <w:tcW w:w="2694" w:type="dxa"/>
          </w:tcPr>
          <w:p w:rsidRPr="00793B91" w:rsidR="006A2713" w:rsidP="00643717" w:rsidRDefault="006A2713" w14:paraId="14E5E241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4.2 de competenţe</w:t>
            </w:r>
          </w:p>
        </w:tc>
        <w:tc>
          <w:tcPr>
            <w:tcW w:w="7229" w:type="dxa"/>
          </w:tcPr>
          <w:p w:rsidRPr="00793B91" w:rsidR="006A2713" w:rsidP="006A2713" w:rsidRDefault="006A2713" w14:paraId="5225938E" w14:textId="777777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Cunoașterea limbii maghiare</w:t>
            </w:r>
          </w:p>
        </w:tc>
      </w:tr>
    </w:tbl>
    <w:p w:rsidRPr="00793B91" w:rsidR="006A2713" w:rsidP="006A2713" w:rsidRDefault="006A2713" w14:paraId="733C7A93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723751F6" w14:textId="77777777">
      <w:pPr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  <w:b/>
        </w:rPr>
        <w:t xml:space="preserve">5. Condiţii </w:t>
      </w:r>
      <w:r w:rsidRPr="00793B91">
        <w:rPr>
          <w:rFonts w:ascii="Times New Roman" w:hAnsi="Times New Roman"/>
        </w:rPr>
        <w:t>(acolo unde este cazul)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6946"/>
      </w:tblGrid>
      <w:tr w:rsidRPr="00793B91" w:rsidR="006A2713" w:rsidTr="006A2713" w14:paraId="0BE568B6" w14:textId="77777777">
        <w:tc>
          <w:tcPr>
            <w:tcW w:w="2977" w:type="dxa"/>
          </w:tcPr>
          <w:p w:rsidRPr="00793B91" w:rsidR="006A2713" w:rsidP="00643717" w:rsidRDefault="006A2713" w14:paraId="4F502E3F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5.1 de desfăşurare a cursului</w:t>
            </w:r>
          </w:p>
        </w:tc>
        <w:tc>
          <w:tcPr>
            <w:tcW w:w="6946" w:type="dxa"/>
          </w:tcPr>
          <w:p w:rsidRPr="00793B91" w:rsidR="006A2713" w:rsidP="00643717" w:rsidRDefault="006A2713" w14:paraId="520B05AC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793B91" w:rsidR="006A2713" w:rsidTr="006A2713" w14:paraId="2252430E" w14:textId="77777777">
        <w:tc>
          <w:tcPr>
            <w:tcW w:w="2977" w:type="dxa"/>
          </w:tcPr>
          <w:p w:rsidRPr="00793B91" w:rsidR="006A2713" w:rsidP="00643717" w:rsidRDefault="006A2713" w14:paraId="7AEEBDB2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5.2 de desfăşurare a seminarului</w:t>
            </w:r>
          </w:p>
        </w:tc>
        <w:tc>
          <w:tcPr>
            <w:tcW w:w="6946" w:type="dxa"/>
          </w:tcPr>
          <w:p w:rsidRPr="00793B91" w:rsidR="006A2713" w:rsidP="00643717" w:rsidRDefault="006A2713" w14:paraId="33F03C9E" w14:textId="77777777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</w:p>
        </w:tc>
      </w:tr>
    </w:tbl>
    <w:p w:rsidRPr="00793B91" w:rsidR="006A2713" w:rsidP="006A2713" w:rsidRDefault="006A2713" w14:paraId="48E338C4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50059862" w14:textId="77777777">
      <w:pPr>
        <w:spacing w:after="0" w:line="240" w:lineRule="auto"/>
        <w:rPr>
          <w:rFonts w:ascii="Times New Roman" w:hAnsi="Times New Roman"/>
          <w:b/>
        </w:rPr>
      </w:pPr>
      <w:r w:rsidRPr="00793B91">
        <w:rPr>
          <w:rFonts w:ascii="Times New Roman" w:hAnsi="Times New Roman"/>
          <w:b/>
        </w:rPr>
        <w:t>6. Competenţe specifice acumulate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38"/>
        <w:gridCol w:w="9185"/>
      </w:tblGrid>
      <w:tr w:rsidRPr="00793B91" w:rsidR="006A2713" w:rsidTr="006A2713" w14:paraId="1E78293A" w14:textId="77777777">
        <w:trPr>
          <w:cantSplit/>
          <w:trHeight w:val="2289"/>
        </w:trPr>
        <w:tc>
          <w:tcPr>
            <w:tcW w:w="738" w:type="dxa"/>
            <w:textDirection w:val="btLr"/>
          </w:tcPr>
          <w:p w:rsidRPr="00793B91" w:rsidR="006A2713" w:rsidP="00643717" w:rsidRDefault="006A2713" w14:paraId="01B3D800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Competenţe profesionale</w:t>
            </w:r>
          </w:p>
        </w:tc>
        <w:tc>
          <w:tcPr>
            <w:tcW w:w="9185" w:type="dxa"/>
          </w:tcPr>
          <w:p w:rsidRPr="00793B91" w:rsidR="006A2713" w:rsidP="00643717" w:rsidRDefault="006A2713" w14:paraId="6B7216C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C1 Utilizarea adecvata a conceptelor in studiul lingvisticii generale, al teoriei</w:t>
            </w:r>
          </w:p>
          <w:p w:rsidRPr="00793B91" w:rsidR="006A2713" w:rsidP="00643717" w:rsidRDefault="006A2713" w14:paraId="12E15CB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literaturii si al literaturii universale si comparate.</w:t>
            </w:r>
          </w:p>
          <w:p w:rsidRPr="00793B91" w:rsidR="006A2713" w:rsidP="00643717" w:rsidRDefault="006A2713" w14:paraId="6AADAEE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241C453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C4 Analiza şi prezentarea fenomenelor literare în contextul culturii de referinţa </w:t>
            </w:r>
          </w:p>
          <w:p w:rsidRPr="00793B91" w:rsidR="006A2713" w:rsidP="00643717" w:rsidRDefault="006A2713" w14:paraId="6B9717C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793B91" w:rsidR="006A2713" w:rsidTr="006A2713" w14:paraId="09206318" w14:textId="77777777">
        <w:trPr>
          <w:cantSplit/>
          <w:trHeight w:val="1403"/>
        </w:trPr>
        <w:tc>
          <w:tcPr>
            <w:tcW w:w="738" w:type="dxa"/>
            <w:textDirection w:val="btLr"/>
          </w:tcPr>
          <w:p w:rsidRPr="00793B91" w:rsidR="006A2713" w:rsidP="00643717" w:rsidRDefault="006A2713" w14:paraId="02D25A56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Competenţe transversale</w:t>
            </w:r>
          </w:p>
        </w:tc>
        <w:tc>
          <w:tcPr>
            <w:tcW w:w="9185" w:type="dxa"/>
          </w:tcPr>
          <w:p w:rsidRPr="00793B91" w:rsidR="006A2713" w:rsidP="00643717" w:rsidRDefault="006A2713" w14:paraId="5AE0349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B91">
              <w:rPr>
                <w:rFonts w:ascii="Times New Roman" w:hAnsi="Times New Roman"/>
                <w:bCs/>
                <w:sz w:val="20"/>
                <w:szCs w:val="20"/>
              </w:rPr>
              <w:t>CT1. Utilizarea componentelor domeniului limbi si literaturi în deplina concordanta cu</w:t>
            </w:r>
          </w:p>
          <w:p w:rsidRPr="00793B91" w:rsidR="006A2713" w:rsidP="00643717" w:rsidRDefault="006A2713" w14:paraId="664D4F4E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B91">
              <w:rPr>
                <w:rFonts w:ascii="Times New Roman" w:hAnsi="Times New Roman"/>
                <w:bCs/>
                <w:sz w:val="20"/>
                <w:szCs w:val="20"/>
              </w:rPr>
              <w:t>etica profesionala.</w:t>
            </w:r>
          </w:p>
          <w:p w:rsidRPr="00793B91" w:rsidR="006A2713" w:rsidP="00643717" w:rsidRDefault="006A2713" w14:paraId="3EE84FC2" w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B91">
              <w:rPr>
                <w:rFonts w:ascii="Times New Roman" w:hAnsi="Times New Roman"/>
                <w:bCs/>
                <w:sz w:val="20"/>
                <w:szCs w:val="20"/>
              </w:rPr>
              <w:t>CT2. Relaţionarea în echipa; comunicarea interpersonala si asumarea de roluri specifice</w:t>
            </w:r>
          </w:p>
          <w:p w:rsidRPr="00793B91" w:rsidR="006A2713" w:rsidP="00643717" w:rsidRDefault="006A2713" w14:paraId="714898F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CT3 Organizarea unui proiect individual de formare continua; îndeplinirea obiectivelor de formare prin activități de informare, prin proiecte în echipa si prin participarea la programe instituționale de dezvoltare personala si profesionala</w:t>
            </w:r>
            <w:r w:rsidRPr="00793B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Pr="00793B91" w:rsidR="006A2713" w:rsidP="006A2713" w:rsidRDefault="006A2713" w14:paraId="3A8647D7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4C7EDED1" w14:textId="77777777">
      <w:pPr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  <w:b/>
        </w:rPr>
        <w:t xml:space="preserve">7. Obiectivele disciplinei </w:t>
      </w:r>
      <w:r w:rsidRPr="00793B91">
        <w:rPr>
          <w:rFonts w:ascii="Times New Roman" w:hAnsi="Times New Roman"/>
        </w:rPr>
        <w:t>(reieşind din grila competenţelor specifice acumulate)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227"/>
        <w:gridCol w:w="6696"/>
      </w:tblGrid>
      <w:tr w:rsidRPr="00793B91" w:rsidR="006A2713" w:rsidTr="006A2713" w14:paraId="372E7166" w14:textId="77777777">
        <w:tc>
          <w:tcPr>
            <w:tcW w:w="3227" w:type="dxa"/>
          </w:tcPr>
          <w:p w:rsidRPr="00793B91" w:rsidR="006A2713" w:rsidP="00643717" w:rsidRDefault="006A2713" w14:paraId="3A36DE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696" w:type="dxa"/>
          </w:tcPr>
          <w:p w:rsidRPr="00793B91" w:rsidR="006A2713" w:rsidP="006A2713" w:rsidRDefault="006A2713" w14:paraId="65FD0825" w14:textId="77777777">
            <w:pPr>
              <w:numPr>
                <w:ilvl w:val="0"/>
                <w:numId w:val="7"/>
              </w:numPr>
              <w:spacing w:after="0" w:line="240" w:lineRule="auto"/>
              <w:ind w:hanging="288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Orientare în tradiția textelor literare în contextul culturii Antichității </w:t>
            </w:r>
          </w:p>
        </w:tc>
      </w:tr>
      <w:tr w:rsidRPr="00793B91" w:rsidR="006A2713" w:rsidTr="006A2713" w14:paraId="284EC969" w14:textId="77777777">
        <w:tc>
          <w:tcPr>
            <w:tcW w:w="3227" w:type="dxa"/>
          </w:tcPr>
          <w:p w:rsidRPr="00793B91" w:rsidR="006A2713" w:rsidP="00643717" w:rsidRDefault="006A2713" w14:paraId="0BC1167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696" w:type="dxa"/>
          </w:tcPr>
          <w:p w:rsidRPr="00793B91" w:rsidR="006A2713" w:rsidP="006A2713" w:rsidRDefault="006A2713" w14:paraId="0988C1B5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Cunoașterea relației cultură-text din antichitate</w:t>
            </w:r>
          </w:p>
          <w:p w:rsidRPr="00793B91" w:rsidR="006A2713" w:rsidP="006A2713" w:rsidRDefault="006A2713" w14:paraId="5E7BFFBD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Identificarea unor simboluri și elemente tematice </w:t>
            </w:r>
          </w:p>
          <w:p w:rsidRPr="00793B91" w:rsidR="006A2713" w:rsidP="006A2713" w:rsidRDefault="006A2713" w14:paraId="560EDE55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Însușirea unor tehnice comparative su accent pe receptarea literaturii, pe transformări ale componentelor culturii </w:t>
            </w:r>
          </w:p>
          <w:p w:rsidRPr="00793B91" w:rsidR="006A2713" w:rsidP="006A2713" w:rsidRDefault="006A2713" w14:paraId="13745992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Orientare în bibliografia de specialitate</w:t>
            </w:r>
          </w:p>
          <w:p w:rsidRPr="00793B91" w:rsidR="006A2713" w:rsidP="006A2713" w:rsidRDefault="006A2713" w14:paraId="719CDEB9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Capacitatea de interpretare textelor</w:t>
            </w:r>
          </w:p>
          <w:p w:rsidRPr="00793B91" w:rsidR="006A2713" w:rsidP="006A2713" w:rsidRDefault="006A2713" w14:paraId="2A195140" w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Folosirea terminologiei de specialitate, redactare de eseuri tematice</w:t>
            </w:r>
          </w:p>
        </w:tc>
      </w:tr>
    </w:tbl>
    <w:p w:rsidRPr="00793B91" w:rsidR="006A2713" w:rsidP="006A2713" w:rsidRDefault="006A2713" w14:paraId="71918DB8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77F6BE1B" w14:textId="77777777">
      <w:pPr>
        <w:spacing w:after="0" w:line="240" w:lineRule="auto"/>
        <w:rPr>
          <w:rFonts w:ascii="Times New Roman" w:hAnsi="Times New Roman"/>
          <w:b/>
        </w:rPr>
      </w:pPr>
      <w:r w:rsidRPr="00793B91">
        <w:rPr>
          <w:rFonts w:ascii="Times New Roman" w:hAnsi="Times New Roman"/>
          <w:b/>
        </w:rPr>
        <w:t>8. Conţinuturi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552"/>
        <w:gridCol w:w="2585"/>
      </w:tblGrid>
      <w:tr w:rsidRPr="00793B91" w:rsidR="006A2713" w:rsidTr="006A2713" w14:paraId="251FF7F5" w14:textId="77777777">
        <w:tc>
          <w:tcPr>
            <w:tcW w:w="4786" w:type="dxa"/>
          </w:tcPr>
          <w:p w:rsidRPr="00793B91" w:rsidR="006A2713" w:rsidP="00643717" w:rsidRDefault="006A2713" w14:paraId="4FE81229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</w:tcPr>
          <w:p w:rsidRPr="00793B91" w:rsidR="006A2713" w:rsidP="00643717" w:rsidRDefault="006A2713" w14:paraId="150D8E95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585" w:type="dxa"/>
          </w:tcPr>
          <w:p w:rsidRPr="00793B91" w:rsidR="006A2713" w:rsidP="00643717" w:rsidRDefault="006A2713" w14:paraId="44239BE2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Pr="00793B91" w:rsidR="006A2713" w:rsidTr="006A2713" w14:paraId="133CAEA8" w14:textId="77777777">
        <w:tc>
          <w:tcPr>
            <w:tcW w:w="4786" w:type="dxa"/>
          </w:tcPr>
          <w:p w:rsidRPr="00793B91" w:rsidR="006A2713" w:rsidP="00643717" w:rsidRDefault="006A2713" w14:paraId="5678371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</w:rPr>
              <w:t>Curs introductiv, prezentarea tematicii, a bibliografiei</w:t>
            </w:r>
          </w:p>
        </w:tc>
        <w:tc>
          <w:tcPr>
            <w:tcW w:w="2552" w:type="dxa"/>
          </w:tcPr>
          <w:p w:rsidRPr="008E3A76" w:rsidR="006A2713" w:rsidP="00643717" w:rsidRDefault="006A2713" w14:paraId="5CE632F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063DFD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5D3FF26C" w14:textId="77777777">
        <w:tc>
          <w:tcPr>
            <w:tcW w:w="4786" w:type="dxa"/>
          </w:tcPr>
          <w:p w:rsidRPr="00793B91" w:rsidR="006A2713" w:rsidP="00643717" w:rsidRDefault="006A2713" w14:paraId="1A0518D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</w:rPr>
              <w:t>Tehnici de abordare a trecutului cultural</w:t>
            </w:r>
          </w:p>
        </w:tc>
        <w:tc>
          <w:tcPr>
            <w:tcW w:w="2552" w:type="dxa"/>
          </w:tcPr>
          <w:p w:rsidRPr="00793B91" w:rsidR="006A2713" w:rsidP="00643717" w:rsidRDefault="006A2713" w14:paraId="509666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34F6058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3835F48F" w14:textId="77777777">
        <w:tc>
          <w:tcPr>
            <w:tcW w:w="4786" w:type="dxa"/>
          </w:tcPr>
          <w:p w:rsidRPr="00793B91" w:rsidR="006A2713" w:rsidP="00643717" w:rsidRDefault="006A2713" w14:paraId="7944114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Mitologie,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simboluri, mitocritică</w:t>
            </w:r>
          </w:p>
        </w:tc>
        <w:tc>
          <w:tcPr>
            <w:tcW w:w="2552" w:type="dxa"/>
          </w:tcPr>
          <w:p w:rsidRPr="00793B91" w:rsidR="006A2713" w:rsidP="00643717" w:rsidRDefault="006A2713" w14:paraId="43575D7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curs interactive</w:t>
            </w:r>
          </w:p>
        </w:tc>
        <w:tc>
          <w:tcPr>
            <w:tcW w:w="2585" w:type="dxa"/>
          </w:tcPr>
          <w:p w:rsidRPr="00793B91" w:rsidR="006A2713" w:rsidP="00643717" w:rsidRDefault="006A2713" w14:paraId="09A91FC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4B1975E2" w14:textId="77777777">
        <w:tc>
          <w:tcPr>
            <w:tcW w:w="4786" w:type="dxa"/>
          </w:tcPr>
          <w:p w:rsidRPr="00793B91" w:rsidR="006A2713" w:rsidP="00643717" w:rsidRDefault="006A2713" w14:paraId="08F3D9C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Regate din a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ntichitate – </w:t>
            </w:r>
          </w:p>
        </w:tc>
        <w:tc>
          <w:tcPr>
            <w:tcW w:w="2552" w:type="dxa"/>
          </w:tcPr>
          <w:p w:rsidRPr="00793B91" w:rsidR="006A2713" w:rsidP="00643717" w:rsidRDefault="006A2713" w14:paraId="0DF795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Prelegere, c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6E1F8AB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3C03BD82" w14:textId="77777777">
        <w:tc>
          <w:tcPr>
            <w:tcW w:w="4786" w:type="dxa"/>
          </w:tcPr>
          <w:p w:rsidR="006A2713" w:rsidP="00643717" w:rsidRDefault="006A2713" w14:paraId="2ACC2C0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Istorie în literatură, </w:t>
            </w:r>
            <w:r>
              <w:rPr>
                <w:rFonts w:ascii="Times New Roman" w:hAnsi="Times New Roman"/>
                <w:sz w:val="20"/>
                <w:szCs w:val="20"/>
              </w:rPr>
              <w:t>oralitate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: Homer</w:t>
            </w:r>
          </w:p>
        </w:tc>
        <w:tc>
          <w:tcPr>
            <w:tcW w:w="2552" w:type="dxa"/>
          </w:tcPr>
          <w:p w:rsidRPr="00793B91" w:rsidR="006A2713" w:rsidP="00643717" w:rsidRDefault="006A2713" w14:paraId="75C2DD7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4FB709E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0BDEC0A5" w14:textId="77777777">
        <w:tc>
          <w:tcPr>
            <w:tcW w:w="4786" w:type="dxa"/>
          </w:tcPr>
          <w:p w:rsidRPr="00793B91" w:rsidR="006A2713" w:rsidP="00643717" w:rsidRDefault="006A2713" w14:paraId="7689EED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</w:rPr>
              <w:t>Viața cotidiană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în Grecia și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Roma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antică</w:t>
            </w:r>
          </w:p>
        </w:tc>
        <w:tc>
          <w:tcPr>
            <w:tcW w:w="2552" w:type="dxa"/>
          </w:tcPr>
          <w:p w:rsidRPr="00793B91" w:rsidR="006A2713" w:rsidP="00643717" w:rsidRDefault="006A2713" w14:paraId="249D1E1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3A989D7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2D216751" w14:textId="77777777">
        <w:tc>
          <w:tcPr>
            <w:tcW w:w="4786" w:type="dxa"/>
          </w:tcPr>
          <w:p w:rsidR="006A2713" w:rsidP="00643717" w:rsidRDefault="006A2713" w14:paraId="7B9133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Spațiile vieții sociale și culturale</w:t>
            </w:r>
          </w:p>
        </w:tc>
        <w:tc>
          <w:tcPr>
            <w:tcW w:w="2552" w:type="dxa"/>
          </w:tcPr>
          <w:p w:rsidRPr="00793B91" w:rsidR="006A2713" w:rsidP="00643717" w:rsidRDefault="006A2713" w14:paraId="0C73E8F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55BC1FE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2D624FE1" w14:textId="77777777">
        <w:tc>
          <w:tcPr>
            <w:tcW w:w="4786" w:type="dxa"/>
          </w:tcPr>
          <w:p w:rsidRPr="00793B91" w:rsidR="006A2713" w:rsidP="00643717" w:rsidRDefault="006A2713" w14:paraId="75856C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Statul și religia: Platon, </w:t>
            </w:r>
          </w:p>
        </w:tc>
        <w:tc>
          <w:tcPr>
            <w:tcW w:w="2552" w:type="dxa"/>
          </w:tcPr>
          <w:p w:rsidRPr="00793B91" w:rsidR="006A2713" w:rsidP="00643717" w:rsidRDefault="006A2713" w14:paraId="1A99036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curs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7B23F45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0AF5D13E" w14:textId="77777777">
        <w:tc>
          <w:tcPr>
            <w:tcW w:w="4786" w:type="dxa"/>
          </w:tcPr>
          <w:p w:rsidR="006A2713" w:rsidP="00643717" w:rsidRDefault="006A2713" w14:paraId="2F9F384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T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ragedia antică</w:t>
            </w:r>
          </w:p>
        </w:tc>
        <w:tc>
          <w:tcPr>
            <w:tcW w:w="2552" w:type="dxa"/>
          </w:tcPr>
          <w:p w:rsidRPr="00793B91" w:rsidR="006A2713" w:rsidP="00643717" w:rsidRDefault="006A2713" w14:paraId="0A3F48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curs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38D2D30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501FB228" w14:textId="77777777">
        <w:tc>
          <w:tcPr>
            <w:tcW w:w="4786" w:type="dxa"/>
          </w:tcPr>
          <w:p w:rsidR="006A2713" w:rsidP="00643717" w:rsidRDefault="006A2713" w14:paraId="1368DF0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Comedia antică</w:t>
            </w:r>
          </w:p>
        </w:tc>
        <w:tc>
          <w:tcPr>
            <w:tcW w:w="2552" w:type="dxa"/>
          </w:tcPr>
          <w:p w:rsidRPr="00793B91" w:rsidR="006A2713" w:rsidP="00643717" w:rsidRDefault="006A2713" w14:paraId="3940455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curs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71B1E15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684A2073" w14:textId="77777777">
        <w:tc>
          <w:tcPr>
            <w:tcW w:w="4786" w:type="dxa"/>
          </w:tcPr>
          <w:p w:rsidRPr="00793B91" w:rsidR="006A2713" w:rsidP="00643717" w:rsidRDefault="006A2713" w14:paraId="6B028EA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Mituri și rescrieri: 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Ovidiu</w:t>
            </w:r>
          </w:p>
        </w:tc>
        <w:tc>
          <w:tcPr>
            <w:tcW w:w="2552" w:type="dxa"/>
          </w:tcPr>
          <w:p w:rsidRPr="00793B91" w:rsidR="006A2713" w:rsidP="00643717" w:rsidRDefault="006A2713" w14:paraId="5C27B2F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curs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7A09E2A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7B55DD8B" w14:textId="77777777">
        <w:tc>
          <w:tcPr>
            <w:tcW w:w="4786" w:type="dxa"/>
          </w:tcPr>
          <w:p w:rsidRPr="00793B91" w:rsidR="006A2713" w:rsidP="00643717" w:rsidRDefault="006A2713" w14:paraId="7ECBC3B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Istoriografie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retoric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</w:tc>
        <w:tc>
          <w:tcPr>
            <w:tcW w:w="2552" w:type="dxa"/>
          </w:tcPr>
          <w:p w:rsidRPr="00793B91" w:rsidR="006A2713" w:rsidP="00643717" w:rsidRDefault="006A2713" w14:paraId="6A1FA7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5B738F8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5947C29D" w14:textId="77777777">
        <w:tc>
          <w:tcPr>
            <w:tcW w:w="4786" w:type="dxa"/>
          </w:tcPr>
          <w:p w:rsidR="006A2713" w:rsidP="00643717" w:rsidRDefault="006A2713" w14:paraId="282123D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</w:rPr>
              <w:t>Cultura materială și literatura</w:t>
            </w:r>
          </w:p>
        </w:tc>
        <w:tc>
          <w:tcPr>
            <w:tcW w:w="2552" w:type="dxa"/>
          </w:tcPr>
          <w:p w:rsidRPr="00793B91" w:rsidR="006A2713" w:rsidP="00643717" w:rsidRDefault="006A2713" w14:paraId="1A68E3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Comparații</w:t>
            </w:r>
          </w:p>
        </w:tc>
        <w:tc>
          <w:tcPr>
            <w:tcW w:w="2585" w:type="dxa"/>
          </w:tcPr>
          <w:p w:rsidRPr="00793B91" w:rsidR="006A2713" w:rsidP="00643717" w:rsidRDefault="006A2713" w14:paraId="44DFD05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676BFDF0" w14:textId="77777777">
        <w:tc>
          <w:tcPr>
            <w:tcW w:w="4786" w:type="dxa"/>
          </w:tcPr>
          <w:p w:rsidRPr="00A05BFD" w:rsidR="006A2713" w:rsidP="00643717" w:rsidRDefault="006A2713" w14:paraId="3101DF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Femei în literatura antichității</w:t>
            </w:r>
          </w:p>
        </w:tc>
        <w:tc>
          <w:tcPr>
            <w:tcW w:w="2552" w:type="dxa"/>
          </w:tcPr>
          <w:p w:rsidRPr="00793B91" w:rsidR="006A2713" w:rsidP="00643717" w:rsidRDefault="006A2713" w14:paraId="2FE02D6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</w:rPr>
              <w:t>, discuție</w:t>
            </w:r>
          </w:p>
        </w:tc>
        <w:tc>
          <w:tcPr>
            <w:tcW w:w="2585" w:type="dxa"/>
          </w:tcPr>
          <w:p w:rsidRPr="00793B91" w:rsidR="006A2713" w:rsidP="00643717" w:rsidRDefault="006A2713" w14:paraId="463B2E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503B91DC" w14:textId="77777777">
        <w:tc>
          <w:tcPr>
            <w:tcW w:w="9923" w:type="dxa"/>
            <w:gridSpan w:val="3"/>
          </w:tcPr>
          <w:p w:rsidRPr="00793B91" w:rsidR="006A2713" w:rsidP="00643717" w:rsidRDefault="006A2713" w14:paraId="34F9C258" w14:textId="77777777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proofErr w:type="spellStart"/>
            <w:r w:rsidRPr="00793B91">
              <w:rPr>
                <w:rFonts w:cs="Times New Roman"/>
                <w:b/>
                <w:bCs/>
                <w:szCs w:val="20"/>
              </w:rPr>
              <w:t>Bibliografie</w:t>
            </w:r>
            <w:proofErr w:type="spellEnd"/>
          </w:p>
          <w:p w:rsidRPr="00793B91" w:rsidR="006A2713" w:rsidP="00643717" w:rsidRDefault="006A2713" w14:paraId="6CA181DB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Bolonyai Gábor (red):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Antik szónoki gyakorlatok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. Typotex 2001 f.l. Naszályi nyomda</w:t>
            </w:r>
          </w:p>
          <w:p w:rsidRPr="00793B91" w:rsidR="006A2713" w:rsidP="00643717" w:rsidRDefault="006A2713" w14:paraId="0AFFB13D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Fohász a músákhoz. Tíz ógörög költő</w:t>
            </w:r>
          </w:p>
          <w:p w:rsidRPr="00793B91" w:rsidR="006A2713" w:rsidP="00643717" w:rsidRDefault="000A1DE5" w14:paraId="0E3F1C3F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hyperlink w:history="1" w:anchor="c9" r:id="rId7">
              <w:r w:rsidRPr="00793B91" w:rsidR="006A2713">
                <w:rPr>
                  <w:rStyle w:val="Hyperlink"/>
                  <w:rFonts w:ascii="Times New Roman" w:hAnsi="Times New Roman"/>
                  <w:lang w:val="hu-HU"/>
                </w:rPr>
                <w:t>http://www.mek.oszk.hu/00300/00386/00386.htm#c9</w:t>
              </w:r>
            </w:hyperlink>
          </w:p>
          <w:p w:rsidRPr="00793B91" w:rsidR="006A2713" w:rsidP="00643717" w:rsidRDefault="006A2713" w14:paraId="262B6160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Hésziodosz: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Munkák és napok http://mek.oszk.hu/06200/06221/</w:t>
            </w:r>
          </w:p>
          <w:p w:rsidRPr="00793B91" w:rsidR="006A2713" w:rsidP="00643717" w:rsidRDefault="006A2713" w14:paraId="69435419" w14:textId="77777777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Homérosz Iliász</w:t>
            </w:r>
          </w:p>
          <w:p w:rsidRPr="00793B91" w:rsidR="006A2713" w:rsidP="00643717" w:rsidRDefault="006A2713" w14:paraId="56FE3413" w14:textId="77777777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 xml:space="preserve">Homérosz: Odüsszeia </w:t>
            </w:r>
          </w:p>
          <w:p w:rsidRPr="00793B91" w:rsidR="006A2713" w:rsidP="00643717" w:rsidRDefault="006A2713" w14:paraId="71209371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Horatius noster /Magyar Horatius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  intr. Kerényi Károly. 1943</w:t>
            </w:r>
          </w:p>
          <w:p w:rsidRPr="00793B91" w:rsidR="006A2713" w:rsidP="00643717" w:rsidRDefault="006A2713" w14:paraId="09C54E64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Longosz: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Daphnis és Chloé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. </w:t>
            </w:r>
          </w:p>
          <w:p w:rsidRPr="00793B91" w:rsidR="006A2713" w:rsidP="00643717" w:rsidRDefault="006A2713" w14:paraId="715CFB03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Lucretius: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 természetről. De rerum natura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 trad. note: Tóth Béla.  Ed. Kossuth, Budapest  1997</w:t>
            </w:r>
          </w:p>
          <w:p w:rsidRPr="00793B91" w:rsidR="006A2713" w:rsidP="00643717" w:rsidRDefault="006A2713" w14:paraId="17169422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Ovidius: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Átváltozások. Metamorphoses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Devecseri Gábor  Ford. Magyar Helikon , Budapest 1964.</w:t>
            </w:r>
          </w:p>
          <w:p w:rsidRPr="00793B91" w:rsidR="006A2713" w:rsidP="00643717" w:rsidRDefault="006A2713" w14:paraId="583DA182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Ritoók Zsigmond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 xml:space="preserve">: Vágy, költészet, megismerés. Válogatott tanulmányok.  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Osiris,  Budapest  2009</w:t>
            </w:r>
          </w:p>
          <w:p w:rsidRPr="00793B91" w:rsidR="006A2713" w:rsidP="00643717" w:rsidRDefault="006A2713" w14:paraId="4F69EB2A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Római történetírók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(red. note.) Szabó György Polis Kolozsvár 1997</w:t>
            </w:r>
          </w:p>
          <w:p w:rsidRPr="00793B91" w:rsidR="006A2713" w:rsidP="00643717" w:rsidRDefault="006A2713" w14:paraId="2D6F9C86" w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Szilágyi János György: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Szirénzene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.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Ókortudományi tanulmányok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.  Osiris Budapest 2005</w:t>
            </w:r>
          </w:p>
          <w:p w:rsidRPr="00793B91" w:rsidR="006A2713" w:rsidP="00643717" w:rsidRDefault="006A2713" w14:paraId="2DD49A98" w14:textId="77777777">
            <w:pPr>
              <w:spacing w:after="0"/>
              <w:rPr>
                <w:b/>
                <w:bCs/>
                <w:szCs w:val="20"/>
                <w:lang w:val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Vergilius :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Aeneis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Ford.. Lakatos István In </w:t>
            </w:r>
            <w:r w:rsidRPr="00793B91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Vergilius összes művei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.  Magyar Helikon 1967.105-368</w:t>
            </w:r>
          </w:p>
        </w:tc>
      </w:tr>
      <w:tr w:rsidRPr="00793B91" w:rsidR="006A2713" w:rsidTr="006A2713" w14:paraId="0074F10B" w14:textId="77777777">
        <w:tc>
          <w:tcPr>
            <w:tcW w:w="4786" w:type="dxa"/>
          </w:tcPr>
          <w:p w:rsidRPr="00793B91" w:rsidR="006A2713" w:rsidP="00643717" w:rsidRDefault="006A2713" w14:paraId="18577A31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</w:tcPr>
          <w:p w:rsidRPr="00793B91" w:rsidR="006A2713" w:rsidP="00643717" w:rsidRDefault="006A2713" w14:paraId="6EF77866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585" w:type="dxa"/>
          </w:tcPr>
          <w:p w:rsidRPr="00793B91" w:rsidR="006A2713" w:rsidP="00643717" w:rsidRDefault="006A2713" w14:paraId="26D2CFA7" w14:textId="77777777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Pr="00793B91" w:rsidR="006A2713" w:rsidTr="006A2713" w14:paraId="14B8C83E" w14:textId="77777777">
        <w:tc>
          <w:tcPr>
            <w:tcW w:w="4786" w:type="dxa"/>
          </w:tcPr>
          <w:p w:rsidRPr="00793B91" w:rsidR="006A2713" w:rsidP="00643717" w:rsidRDefault="006A2713" w14:paraId="214FEF64" w14:textId="77777777">
            <w:p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1.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Introducere în tematica seminariilor, p</w:t>
            </w: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robleme organizatorice </w:t>
            </w:r>
          </w:p>
        </w:tc>
        <w:tc>
          <w:tcPr>
            <w:tcW w:w="2552" w:type="dxa"/>
          </w:tcPr>
          <w:p w:rsidRPr="00793B91" w:rsidR="006A2713" w:rsidP="00643717" w:rsidRDefault="006A2713" w14:paraId="129F923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Discu</w:t>
            </w:r>
            <w:r>
              <w:rPr>
                <w:rFonts w:ascii="Times New Roman" w:hAnsi="Times New Roman"/>
                <w:sz w:val="20"/>
                <w:szCs w:val="20"/>
              </w:rPr>
              <w:t>ție</w:t>
            </w:r>
          </w:p>
        </w:tc>
        <w:tc>
          <w:tcPr>
            <w:tcW w:w="2585" w:type="dxa"/>
          </w:tcPr>
          <w:p w:rsidRPr="00793B91" w:rsidR="006A2713" w:rsidP="00643717" w:rsidRDefault="006A2713" w14:paraId="0EBA1B5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28B7EC52" w14:textId="77777777">
        <w:tc>
          <w:tcPr>
            <w:tcW w:w="4786" w:type="dxa"/>
          </w:tcPr>
          <w:p w:rsidRPr="00793B91" w:rsidR="006A2713" w:rsidP="00643717" w:rsidRDefault="006A2713" w14:paraId="0FE6C19D" w14:textId="77777777">
            <w:pPr>
              <w:pStyle w:val="NormalWeb"/>
              <w:spacing w:before="0" w:beforeAutospacing="0" w:after="200" w:afterAutospacing="0" w:line="276" w:lineRule="auto"/>
              <w:ind w:left="318" w:hanging="318"/>
              <w:rPr>
                <w:sz w:val="20"/>
                <w:szCs w:val="20"/>
                <w:lang w:val="ro-RO"/>
              </w:rPr>
            </w:pPr>
            <w:r w:rsidRPr="00793B91">
              <w:rPr>
                <w:sz w:val="20"/>
                <w:szCs w:val="20"/>
              </w:rPr>
              <w:t>2.</w:t>
            </w:r>
            <w:r>
              <w:rPr>
                <w:lang w:val="ro-RO"/>
              </w:rPr>
              <w:tab/>
            </w:r>
            <w:r w:rsidRPr="00793B91">
              <w:rPr>
                <w:sz w:val="20"/>
                <w:szCs w:val="20"/>
                <w:lang w:val="hu-HU" w:eastAsia="hu-HU"/>
              </w:rPr>
              <w:t xml:space="preserve">P. Vergilius Maro: </w:t>
            </w:r>
            <w:r w:rsidRPr="00793B91">
              <w:rPr>
                <w:i/>
                <w:iCs/>
                <w:sz w:val="20"/>
                <w:szCs w:val="20"/>
                <w:lang w:val="hu-HU" w:eastAsia="hu-HU"/>
              </w:rPr>
              <w:t>Eklogák</w:t>
            </w:r>
            <w:r w:rsidRPr="00793B91">
              <w:rPr>
                <w:sz w:val="20"/>
                <w:szCs w:val="20"/>
                <w:lang w:val="hu-HU" w:eastAsia="hu-HU"/>
              </w:rPr>
              <w:t xml:space="preserve"> (cu accent pe </w:t>
            </w:r>
            <w:r w:rsidRPr="00793B91">
              <w:rPr>
                <w:i/>
                <w:sz w:val="20"/>
                <w:szCs w:val="20"/>
                <w:lang w:val="hu-HU" w:eastAsia="hu-HU"/>
              </w:rPr>
              <w:t>Ecl. a patra</w:t>
            </w:r>
            <w:r w:rsidRPr="00793B91">
              <w:rPr>
                <w:sz w:val="20"/>
                <w:szCs w:val="20"/>
                <w:lang w:val="hu-HU" w:eastAsia="hu-HU"/>
              </w:rPr>
              <w:t xml:space="preserve">); </w:t>
            </w:r>
            <w:r w:rsidRPr="00793B91">
              <w:rPr>
                <w:i/>
                <w:iCs/>
                <w:sz w:val="20"/>
                <w:szCs w:val="20"/>
                <w:lang w:val="hu-HU" w:eastAsia="hu-HU"/>
              </w:rPr>
              <w:t xml:space="preserve">Cartea lui Isaia </w:t>
            </w:r>
            <w:r w:rsidRPr="00793B91">
              <w:rPr>
                <w:sz w:val="20"/>
                <w:szCs w:val="20"/>
                <w:lang w:val="hu-HU" w:eastAsia="hu-HU"/>
              </w:rPr>
              <w:t>(accent pe fragm. 7., 9., 11., 51–54.)</w:t>
            </w:r>
          </w:p>
        </w:tc>
        <w:tc>
          <w:tcPr>
            <w:tcW w:w="2552" w:type="dxa"/>
          </w:tcPr>
          <w:p w:rsidRPr="00793B91" w:rsidR="006A2713" w:rsidP="00643717" w:rsidRDefault="006A2713" w14:paraId="229E600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Discurs interactiv</w:t>
            </w:r>
          </w:p>
        </w:tc>
        <w:tc>
          <w:tcPr>
            <w:tcW w:w="2585" w:type="dxa"/>
          </w:tcPr>
          <w:p w:rsidRPr="00793B91" w:rsidR="006A2713" w:rsidP="00643717" w:rsidRDefault="006A2713" w14:paraId="30D64F9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21263593" w14:textId="77777777">
        <w:tc>
          <w:tcPr>
            <w:tcW w:w="4786" w:type="dxa"/>
          </w:tcPr>
          <w:p w:rsidRPr="00793B91" w:rsidR="006A2713" w:rsidP="00643717" w:rsidRDefault="006A2713" w14:paraId="32F1D82D" w14:textId="77777777">
            <w:pPr>
              <w:pStyle w:val="NormalWeb"/>
              <w:spacing w:before="0" w:beforeAutospacing="0" w:after="200" w:afterAutospacing="0" w:line="276" w:lineRule="auto"/>
              <w:ind w:left="318" w:hanging="318"/>
              <w:rPr>
                <w:sz w:val="20"/>
                <w:szCs w:val="20"/>
                <w:lang w:val="ro-RO"/>
              </w:rPr>
            </w:pPr>
            <w:r w:rsidRPr="00793B91">
              <w:rPr>
                <w:sz w:val="20"/>
                <w:szCs w:val="20"/>
              </w:rPr>
              <w:t>3.</w:t>
            </w:r>
            <w:r>
              <w:rPr>
                <w:lang w:val="ro-RO"/>
              </w:rPr>
              <w:tab/>
            </w:r>
            <w:r w:rsidRPr="00793B91">
              <w:rPr>
                <w:sz w:val="20"/>
                <w:szCs w:val="20"/>
              </w:rPr>
              <w:t xml:space="preserve">M. Tullius Cicero: </w:t>
            </w:r>
            <w:proofErr w:type="spellStart"/>
            <w:r w:rsidRPr="00793B91">
              <w:rPr>
                <w:i/>
                <w:iCs/>
                <w:sz w:val="20"/>
                <w:szCs w:val="20"/>
              </w:rPr>
              <w:t>Despre</w:t>
            </w:r>
            <w:proofErr w:type="spellEnd"/>
            <w:r w:rsidRPr="00793B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3B91">
              <w:rPr>
                <w:i/>
                <w:iCs/>
                <w:sz w:val="20"/>
                <w:szCs w:val="20"/>
              </w:rPr>
              <w:t>predicție</w:t>
            </w:r>
            <w:proofErr w:type="spellEnd"/>
            <w:r w:rsidRPr="00793B91">
              <w:rPr>
                <w:i/>
                <w:iCs/>
                <w:sz w:val="20"/>
                <w:szCs w:val="20"/>
              </w:rPr>
              <w:t xml:space="preserve"> </w:t>
            </w:r>
            <w:r w:rsidRPr="00793B91">
              <w:rPr>
                <w:sz w:val="20"/>
                <w:szCs w:val="20"/>
              </w:rPr>
              <w:t>(</w:t>
            </w:r>
            <w:proofErr w:type="spellStart"/>
            <w:r w:rsidRPr="00793B91">
              <w:rPr>
                <w:sz w:val="20"/>
                <w:szCs w:val="20"/>
              </w:rPr>
              <w:t>cartea</w:t>
            </w:r>
            <w:proofErr w:type="spellEnd"/>
            <w:r w:rsidRPr="00793B91">
              <w:rPr>
                <w:sz w:val="20"/>
                <w:szCs w:val="20"/>
              </w:rPr>
              <w:t xml:space="preserve"> a </w:t>
            </w:r>
            <w:proofErr w:type="spellStart"/>
            <w:r w:rsidRPr="00793B91">
              <w:rPr>
                <w:sz w:val="20"/>
                <w:szCs w:val="20"/>
              </w:rPr>
              <w:t>doua</w:t>
            </w:r>
            <w:proofErr w:type="spellEnd"/>
            <w:r w:rsidRPr="00793B91">
              <w:rPr>
                <w:sz w:val="20"/>
                <w:szCs w:val="20"/>
              </w:rPr>
              <w:t xml:space="preserve">); William Golding: </w:t>
            </w:r>
            <w:proofErr w:type="spellStart"/>
            <w:r w:rsidRPr="00793B91">
              <w:rPr>
                <w:i/>
                <w:iCs/>
                <w:sz w:val="20"/>
                <w:szCs w:val="20"/>
              </w:rPr>
              <w:t>Kígyónyelv</w:t>
            </w:r>
            <w:proofErr w:type="spellEnd"/>
          </w:p>
        </w:tc>
        <w:tc>
          <w:tcPr>
            <w:tcW w:w="2552" w:type="dxa"/>
          </w:tcPr>
          <w:p w:rsidRPr="00793B91" w:rsidR="006A2713" w:rsidP="00643717" w:rsidRDefault="006A2713" w14:paraId="02FEF20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585" w:type="dxa"/>
          </w:tcPr>
          <w:p w:rsidRPr="00793B91" w:rsidR="006A2713" w:rsidP="00643717" w:rsidRDefault="006A2713" w14:paraId="0997D7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0A95F03A" w14:textId="77777777">
        <w:tc>
          <w:tcPr>
            <w:tcW w:w="4786" w:type="dxa"/>
          </w:tcPr>
          <w:p w:rsidRPr="00793B91" w:rsidR="006A2713" w:rsidP="00643717" w:rsidRDefault="006A2713" w14:paraId="51E209EB" w14:textId="77777777">
            <w:pPr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4.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Eschil: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Șapte oameni împotriva Tebei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, Euripid: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 xml:space="preserve">Femei din Phoinichia </w:t>
            </w:r>
            <w:r>
              <w:rPr>
                <w:rFonts w:ascii="Times New Roman" w:hAnsi="Times New Roman"/>
                <w:sz w:val="20"/>
                <w:szCs w:val="20"/>
                <w:lang w:val="hu-HU" w:eastAsia="hu-HU"/>
              </w:rPr>
              <w:t>(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Sophocle: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Antigon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a); Szálinger Balázs: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Oidipusz gyermekei</w:t>
            </w:r>
          </w:p>
        </w:tc>
        <w:tc>
          <w:tcPr>
            <w:tcW w:w="2552" w:type="dxa"/>
          </w:tcPr>
          <w:p w:rsidRPr="00793B91" w:rsidR="006A2713" w:rsidP="00643717" w:rsidRDefault="006A2713" w14:paraId="67A3542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585" w:type="dxa"/>
          </w:tcPr>
          <w:p w:rsidRPr="00793B91" w:rsidR="006A2713" w:rsidP="00643717" w:rsidRDefault="006A2713" w14:paraId="7FE18AC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5E48AFC1" w14:textId="77777777">
        <w:tc>
          <w:tcPr>
            <w:tcW w:w="4786" w:type="dxa"/>
          </w:tcPr>
          <w:p w:rsidRPr="00793B91" w:rsidR="006A2713" w:rsidP="00643717" w:rsidRDefault="006A2713" w14:paraId="352DA555" w14:textId="77777777">
            <w:pPr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5.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Arisztofan: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Broaștele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; Eschil: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Purt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ă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 xml:space="preserve">torii de sacrificiu 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>(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Eumenidele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); Euripid: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 xml:space="preserve">Electra </w:t>
            </w:r>
            <w:r>
              <w:rPr>
                <w:rFonts w:ascii="Times New Roman" w:hAnsi="Times New Roman"/>
                <w:sz w:val="20"/>
                <w:szCs w:val="20"/>
                <w:lang w:val="hu-HU" w:eastAsia="hu-HU"/>
              </w:rPr>
              <w:t>(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Oreste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>)</w:t>
            </w:r>
          </w:p>
        </w:tc>
        <w:tc>
          <w:tcPr>
            <w:tcW w:w="2552" w:type="dxa"/>
          </w:tcPr>
          <w:p w:rsidRPr="00793B91" w:rsidR="006A2713" w:rsidP="00643717" w:rsidRDefault="006A2713" w14:paraId="332C739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585" w:type="dxa"/>
          </w:tcPr>
          <w:p w:rsidRPr="00793B91" w:rsidR="006A2713" w:rsidP="00643717" w:rsidRDefault="006A2713" w14:paraId="4B5A324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273BDFBE" w14:textId="77777777">
        <w:tc>
          <w:tcPr>
            <w:tcW w:w="4786" w:type="dxa"/>
          </w:tcPr>
          <w:p w:rsidRPr="00793B91" w:rsidR="006A2713" w:rsidP="00643717" w:rsidRDefault="006A2713" w14:paraId="258B5BA7" w14:textId="77777777">
            <w:pPr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val="hu-HU"/>
              </w:rPr>
              <w:t>6.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P. Terentius Afer: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Andria</w:t>
            </w:r>
            <w:r w:rsidRPr="00793B91">
              <w:rPr>
                <w:rFonts w:ascii="Times New Roman" w:hAnsi="Times New Roman"/>
                <w:sz w:val="20"/>
                <w:szCs w:val="20"/>
                <w:lang w:val="hu-HU" w:eastAsia="hu-HU"/>
              </w:rPr>
              <w:t xml:space="preserve">; Thornton Wilder: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val="hu-HU" w:eastAsia="hu-HU"/>
              </w:rPr>
              <w:t>Fata din Andros</w:t>
            </w:r>
          </w:p>
        </w:tc>
        <w:tc>
          <w:tcPr>
            <w:tcW w:w="2552" w:type="dxa"/>
          </w:tcPr>
          <w:p w:rsidRPr="00793B91" w:rsidR="006A2713" w:rsidP="00643717" w:rsidRDefault="006A2713" w14:paraId="6E47D5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585" w:type="dxa"/>
          </w:tcPr>
          <w:p w:rsidRPr="00793B91" w:rsidR="006A2713" w:rsidP="00643717" w:rsidRDefault="006A2713" w14:paraId="54DC6C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11A6EE2D" w14:textId="77777777">
        <w:tc>
          <w:tcPr>
            <w:tcW w:w="4786" w:type="dxa"/>
          </w:tcPr>
          <w:p w:rsidRPr="00793B91" w:rsidR="006A2713" w:rsidP="00643717" w:rsidRDefault="006A2713" w14:paraId="3F03430E" w14:textId="77777777">
            <w:p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  <w:lang w:val="hu-HU"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7.</w:t>
            </w:r>
            <w:r>
              <w:rPr>
                <w:rFonts w:ascii="Times New Roman" w:hAnsi="Times New Roman"/>
              </w:rPr>
              <w:tab/>
            </w:r>
            <w:r w:rsidRPr="00793B91">
              <w:rPr>
                <w:sz w:val="20"/>
                <w:szCs w:val="20"/>
              </w:rPr>
              <w:t xml:space="preserve">A római regény –  Petronius: </w:t>
            </w:r>
            <w:r w:rsidRPr="00793B91">
              <w:rPr>
                <w:i/>
                <w:iCs/>
                <w:sz w:val="20"/>
                <w:szCs w:val="20"/>
              </w:rPr>
              <w:t xml:space="preserve">Satyricon </w:t>
            </w:r>
            <w:r w:rsidRPr="00793B91">
              <w:rPr>
                <w:sz w:val="20"/>
                <w:szCs w:val="20"/>
              </w:rPr>
              <w:t xml:space="preserve">/ Apuleius: </w:t>
            </w:r>
            <w:r w:rsidRPr="00793B91">
              <w:rPr>
                <w:i/>
                <w:iCs/>
                <w:sz w:val="20"/>
                <w:szCs w:val="20"/>
              </w:rPr>
              <w:t xml:space="preserve">Átváltozások </w:t>
            </w:r>
            <w:r w:rsidRPr="00793B91">
              <w:rPr>
                <w:sz w:val="20"/>
                <w:szCs w:val="20"/>
              </w:rPr>
              <w:t>(</w:t>
            </w:r>
            <w:r w:rsidRPr="00793B91">
              <w:rPr>
                <w:i/>
                <w:iCs/>
                <w:sz w:val="20"/>
                <w:szCs w:val="20"/>
              </w:rPr>
              <w:t>Az aranyszamár</w:t>
            </w:r>
            <w:r w:rsidRPr="00793B91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Pr="00793B91" w:rsidR="006A2713" w:rsidP="00643717" w:rsidRDefault="006A2713" w14:paraId="7B30516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 xml:space="preserve">Prezentare </w:t>
            </w:r>
            <w:r>
              <w:rPr>
                <w:rFonts w:ascii="Times New Roman" w:hAnsi="Times New Roman"/>
                <w:sz w:val="20"/>
                <w:szCs w:val="20"/>
              </w:rPr>
              <w:t>proiecte/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>eseu</w:t>
            </w:r>
            <w:r>
              <w:rPr>
                <w:rFonts w:ascii="Times New Roman" w:hAnsi="Times New Roman"/>
                <w:sz w:val="20"/>
                <w:szCs w:val="20"/>
              </w:rPr>
              <w:t>ri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și discuții</w:t>
            </w:r>
          </w:p>
        </w:tc>
        <w:tc>
          <w:tcPr>
            <w:tcW w:w="2585" w:type="dxa"/>
          </w:tcPr>
          <w:p w:rsidRPr="00793B91" w:rsidR="006A2713" w:rsidP="00643717" w:rsidRDefault="006A2713" w14:paraId="07B04D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Obligații: lectura textelor abordate</w:t>
            </w:r>
          </w:p>
        </w:tc>
      </w:tr>
      <w:tr w:rsidRPr="00793B91" w:rsidR="006A2713" w:rsidTr="006A2713" w14:paraId="38B21B27" w14:textId="77777777">
        <w:trPr>
          <w:cantSplit/>
        </w:trPr>
        <w:tc>
          <w:tcPr>
            <w:tcW w:w="9923" w:type="dxa"/>
            <w:gridSpan w:val="3"/>
          </w:tcPr>
          <w:p w:rsidR="006A2713" w:rsidP="006A2713" w:rsidRDefault="006A2713" w14:paraId="4C0BE93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93B91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  <w:p w:rsidRPr="00793B91" w:rsidR="006A2713" w:rsidP="006A2713" w:rsidRDefault="006A2713" w14:paraId="7FFFF8D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  <w:p w:rsidRPr="00793B91" w:rsidR="006A2713" w:rsidP="006A2713" w:rsidRDefault="006A2713" w14:paraId="19FB347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T. Petronius Arbiter,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eastAsia="hu-HU"/>
              </w:rPr>
              <w:t>Satyricon</w:t>
            </w: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, ford.Horváth István Károly, </w:t>
            </w:r>
            <w:hyperlink w:tgtFrame="_blank" w:history="1" r:id="rId8">
              <w:r w:rsidRPr="00793B9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hu-HU"/>
                </w:rPr>
                <w:t>http://mek.oszk.hu/04600/04629/04629.htm</w:t>
              </w:r>
            </w:hyperlink>
          </w:p>
          <w:p w:rsidRPr="00793B91" w:rsidR="006A2713" w:rsidP="006A2713" w:rsidRDefault="006A2713" w14:paraId="55188E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Apuleius,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eastAsia="hu-HU"/>
              </w:rPr>
              <w:t>Az aranyszamár</w:t>
            </w: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>, ford. Révay József, Budapest, Európa Könyvkiadó, [2002].</w:t>
            </w:r>
          </w:p>
          <w:p w:rsidRPr="00793B91" w:rsidR="006A2713" w:rsidP="006A2713" w:rsidRDefault="006A2713" w14:paraId="2A2272F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M. Tullius Cicero, </w:t>
            </w:r>
            <w:r w:rsidRPr="00793B91">
              <w:rPr>
                <w:rFonts w:ascii="Times New Roman" w:hAnsi="Times New Roman"/>
                <w:i/>
                <w:iCs/>
                <w:sz w:val="20"/>
                <w:szCs w:val="20"/>
                <w:lang w:eastAsia="hu-HU"/>
              </w:rPr>
              <w:t>A jóslásról</w:t>
            </w:r>
            <w:r w:rsidRPr="00793B9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, ford. </w:t>
            </w:r>
            <w:r w:rsidRPr="00793B91">
              <w:rPr>
                <w:rFonts w:ascii="Times New Roman" w:hAnsi="Times New Roman"/>
                <w:sz w:val="20"/>
                <w:szCs w:val="20"/>
                <w:lang w:val="de-AT" w:eastAsia="hu-HU"/>
              </w:rPr>
              <w:t>Hoffmann Zsuzsanna, Szeged, Belvedere Meridionale, 2010.</w:t>
            </w:r>
          </w:p>
          <w:p w:rsidRPr="003E634B" w:rsidR="006A2713" w:rsidP="006A2713" w:rsidRDefault="006A2713" w14:paraId="06A17E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 xml:space="preserve">William Golding, </w:t>
            </w: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Kígyónyelv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s.l,  Helikon Kiadó, 1996.</w:t>
            </w:r>
          </w:p>
          <w:p w:rsidRPr="003E634B" w:rsidR="006A2713" w:rsidP="006A2713" w:rsidRDefault="006A2713" w14:paraId="7C815EC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Római vígjátékok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Budapest, Európa Könyvkiadó, 1961.</w:t>
            </w:r>
          </w:p>
          <w:p w:rsidRPr="003E634B" w:rsidR="006A2713" w:rsidP="006A2713" w:rsidRDefault="006A2713" w14:paraId="0A1E24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 xml:space="preserve">Thornton Wilder, </w:t>
            </w: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Az androsi leány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ford. Benedek Marcell, s.l., Révai Testvérek, [1931].</w:t>
            </w:r>
          </w:p>
          <w:p w:rsidRPr="003E634B" w:rsidR="006A2713" w:rsidP="006A2713" w:rsidRDefault="006A2713" w14:paraId="4161A65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Arisztophanész vígjátékai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ford. Arany János, s.l., Magyar Helikon, 1968.</w:t>
            </w:r>
          </w:p>
          <w:p w:rsidRPr="003E634B" w:rsidR="006A2713" w:rsidP="006A2713" w:rsidRDefault="006A2713" w14:paraId="5A37DB9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Aiszkhülosz drámái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Budapest, Európa könyvkiadó, 1985.</w:t>
            </w:r>
          </w:p>
          <w:p w:rsidRPr="003E634B" w:rsidR="006A2713" w:rsidP="006A2713" w:rsidRDefault="006A2713" w14:paraId="2BF0AE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Euripidész összes drámái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Budapest, Európa könyvkiadó, 1984.</w:t>
            </w:r>
          </w:p>
          <w:p w:rsidRPr="003E634B" w:rsidR="006A2713" w:rsidP="006A2713" w:rsidRDefault="006A2713" w14:paraId="4B5EE71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Vergilius összes művei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 xml:space="preserve">, ford. Lakatos István, </w:t>
            </w:r>
            <w:hyperlink w:tgtFrame="_blank" w:history="1" r:id="rId9">
              <w:r w:rsidRPr="003E634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de-AT" w:eastAsia="hu-HU"/>
                </w:rPr>
                <w:t>https://mek.oszk.hu/06500/06540/06540.htm</w:t>
              </w:r>
            </w:hyperlink>
          </w:p>
          <w:p w:rsidRPr="003E634B" w:rsidR="006A2713" w:rsidP="006A2713" w:rsidRDefault="006A2713" w14:paraId="12D3BF5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Ésaiás könyve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 xml:space="preserve">, </w:t>
            </w:r>
            <w:hyperlink w:tgtFrame="_blank" w:history="1" r:id="rId10">
              <w:r w:rsidRPr="003E634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de-AT" w:eastAsia="hu-HU"/>
                </w:rPr>
                <w:t>http://mek.oszk.hu/00100/00161/html/o/esa/chap001.html</w:t>
              </w:r>
            </w:hyperlink>
          </w:p>
          <w:p w:rsidRPr="003E634B" w:rsidR="006A2713" w:rsidP="006A2713" w:rsidRDefault="006A2713" w14:paraId="605F19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AT" w:eastAsia="hu-HU"/>
              </w:rPr>
            </w:pP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Sophoklés drámái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s.l., Magyar Helikon, 1970.</w:t>
            </w:r>
          </w:p>
          <w:p w:rsidRPr="00793B91" w:rsidR="006A2713" w:rsidP="006A2713" w:rsidRDefault="006A2713" w14:paraId="3B6BFC1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 xml:space="preserve">Szálinger Balázs, </w:t>
            </w:r>
            <w:r w:rsidRPr="003E634B">
              <w:rPr>
                <w:rFonts w:ascii="Times New Roman" w:hAnsi="Times New Roman"/>
                <w:i/>
                <w:iCs/>
                <w:sz w:val="20"/>
                <w:szCs w:val="20"/>
                <w:lang w:val="de-AT" w:eastAsia="hu-HU"/>
              </w:rPr>
              <w:t>Oidipusz gyermekei</w:t>
            </w:r>
            <w:r w:rsidRPr="003E634B">
              <w:rPr>
                <w:rFonts w:ascii="Times New Roman" w:hAnsi="Times New Roman"/>
                <w:sz w:val="20"/>
                <w:szCs w:val="20"/>
                <w:lang w:val="de-AT" w:eastAsia="hu-HU"/>
              </w:rPr>
              <w:t>, Színház (Drámamelléklet, 2010. január).</w:t>
            </w:r>
          </w:p>
        </w:tc>
      </w:tr>
    </w:tbl>
    <w:p w:rsidRPr="00793B91" w:rsidR="006A2713" w:rsidP="006A2713" w:rsidRDefault="006A2713" w14:paraId="23C86E21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:rsidRPr="00793B91" w:rsidR="006A2713" w:rsidP="006A2713" w:rsidRDefault="006A2713" w14:paraId="5B359BFD" w14:textId="77777777">
      <w:pPr>
        <w:spacing w:after="0" w:line="240" w:lineRule="auto"/>
        <w:rPr>
          <w:rFonts w:ascii="Times New Roman" w:hAnsi="Times New Roman"/>
          <w:b/>
        </w:rPr>
      </w:pPr>
      <w:r w:rsidRPr="00793B91">
        <w:rPr>
          <w:rFonts w:ascii="Times New Roman" w:hAnsi="Times New Roman"/>
          <w:b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23"/>
      </w:tblGrid>
      <w:tr w:rsidRPr="003E634B" w:rsidR="006A2713" w:rsidTr="006A2713" w14:paraId="5B685D8A" w14:textId="77777777">
        <w:tc>
          <w:tcPr>
            <w:tcW w:w="9923" w:type="dxa"/>
          </w:tcPr>
          <w:p w:rsidRPr="00793B91" w:rsidR="006A2713" w:rsidP="00643717" w:rsidRDefault="006A2713" w14:paraId="32AE1500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793B91">
              <w:rPr>
                <w:rFonts w:ascii="Times New Roman" w:hAnsi="Times New Roman"/>
              </w:rPr>
              <w:t>Conținuturile disciplinei sunt în concordanță cu cele din universitățile eminente și țin cint de așteptările asociațiilor profesionale și angajatorii repzetentativi din domeniul aferent programului.</w:t>
            </w:r>
          </w:p>
        </w:tc>
      </w:tr>
    </w:tbl>
    <w:p w:rsidRPr="00793B91" w:rsidR="006A2713" w:rsidP="006A2713" w:rsidRDefault="006A2713" w14:paraId="4DD96E58" w14:textId="77777777">
      <w:pPr>
        <w:spacing w:after="0" w:line="240" w:lineRule="auto"/>
        <w:rPr>
          <w:rFonts w:ascii="Times New Roman" w:hAnsi="Times New Roman"/>
          <w:b/>
        </w:rPr>
      </w:pPr>
    </w:p>
    <w:p w:rsidRPr="00793B91" w:rsidR="006A2713" w:rsidP="006A2713" w:rsidRDefault="006A2713" w14:paraId="296AFF6F" w14:textId="77777777">
      <w:pPr>
        <w:spacing w:after="0" w:line="240" w:lineRule="auto"/>
        <w:rPr>
          <w:rFonts w:ascii="Times New Roman" w:hAnsi="Times New Roman"/>
          <w:b/>
        </w:rPr>
      </w:pPr>
      <w:r w:rsidRPr="00793B91">
        <w:rPr>
          <w:rFonts w:ascii="Times New Roman" w:hAnsi="Times New Roman"/>
          <w:b/>
        </w:rPr>
        <w:t>10. Evaluare</w:t>
      </w: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693"/>
        <w:gridCol w:w="1418"/>
      </w:tblGrid>
      <w:tr w:rsidRPr="00793B91" w:rsidR="006A2713" w:rsidTr="006A2713" w14:paraId="4CF97D1C" w14:textId="77777777">
        <w:tc>
          <w:tcPr>
            <w:tcW w:w="2977" w:type="dxa"/>
          </w:tcPr>
          <w:p w:rsidRPr="00793B91" w:rsidR="006A2713" w:rsidP="00643717" w:rsidRDefault="006A2713" w14:paraId="08D61A8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</w:tcPr>
          <w:p w:rsidRPr="00793B91" w:rsidR="006A2713" w:rsidP="00643717" w:rsidRDefault="006A2713" w14:paraId="18C427F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693" w:type="dxa"/>
          </w:tcPr>
          <w:p w:rsidRPr="00793B91" w:rsidR="006A2713" w:rsidP="00643717" w:rsidRDefault="006A2713" w14:paraId="383D61A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18" w:type="dxa"/>
          </w:tcPr>
          <w:p w:rsidRPr="00793B91" w:rsidR="006A2713" w:rsidP="00643717" w:rsidRDefault="006A2713" w14:paraId="25D73AD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Pr="00793B91" w:rsidR="006A2713" w:rsidTr="006A2713" w14:paraId="448B62AF" w14:textId="77777777">
        <w:tc>
          <w:tcPr>
            <w:tcW w:w="2977" w:type="dxa"/>
            <w:vMerge w:val="restart"/>
          </w:tcPr>
          <w:p w:rsidRPr="00793B91" w:rsidR="006A2713" w:rsidP="00643717" w:rsidRDefault="006A2713" w14:paraId="1A4172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</w:tcPr>
          <w:p w:rsidRPr="00793B91" w:rsidR="006A2713" w:rsidP="00643717" w:rsidRDefault="006A2713" w14:paraId="5BD9A9C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Cunoașterea bibliografiei</w:t>
            </w:r>
          </w:p>
        </w:tc>
        <w:tc>
          <w:tcPr>
            <w:tcW w:w="2693" w:type="dxa"/>
            <w:vMerge w:val="restart"/>
          </w:tcPr>
          <w:p w:rsidRPr="00793B91" w:rsidR="006A2713" w:rsidP="00643717" w:rsidRDefault="006A2713" w14:paraId="4852D09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Examen scris</w:t>
            </w:r>
          </w:p>
          <w:p w:rsidRPr="00793B91" w:rsidR="006A2713" w:rsidP="00643717" w:rsidRDefault="006A2713" w14:paraId="2C1A266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Puncte: max. 6</w:t>
            </w:r>
          </w:p>
        </w:tc>
        <w:tc>
          <w:tcPr>
            <w:tcW w:w="1418" w:type="dxa"/>
            <w:vMerge w:val="restart"/>
          </w:tcPr>
          <w:p w:rsidRPr="00793B91" w:rsidR="006A2713" w:rsidP="00643717" w:rsidRDefault="006A2713" w14:paraId="023EF6B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60%</w:t>
            </w:r>
          </w:p>
        </w:tc>
      </w:tr>
      <w:tr w:rsidRPr="00793B91" w:rsidR="006A2713" w:rsidTr="006A2713" w14:paraId="17A28921" w14:textId="77777777">
        <w:tc>
          <w:tcPr>
            <w:tcW w:w="2977" w:type="dxa"/>
            <w:vMerge/>
          </w:tcPr>
          <w:p w:rsidRPr="00793B91" w:rsidR="006A2713" w:rsidP="00643717" w:rsidRDefault="006A2713" w14:paraId="3255A0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Pr="00793B91" w:rsidR="006A2713" w:rsidP="00643717" w:rsidRDefault="006A2713" w14:paraId="1A04DA0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Folosirea terminologiei de specialitate</w:t>
            </w:r>
          </w:p>
        </w:tc>
        <w:tc>
          <w:tcPr>
            <w:tcW w:w="2693" w:type="dxa"/>
            <w:vMerge/>
          </w:tcPr>
          <w:p w:rsidRPr="00793B91" w:rsidR="006A2713" w:rsidP="00643717" w:rsidRDefault="006A2713" w14:paraId="472D87E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Pr="00793B91" w:rsidR="006A2713" w:rsidP="00643717" w:rsidRDefault="006A2713" w14:paraId="38C278D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49468906" w14:textId="77777777">
        <w:trPr>
          <w:trHeight w:val="282"/>
        </w:trPr>
        <w:tc>
          <w:tcPr>
            <w:tcW w:w="2977" w:type="dxa"/>
            <w:vMerge/>
          </w:tcPr>
          <w:p w:rsidRPr="00793B91" w:rsidR="006A2713" w:rsidP="00643717" w:rsidRDefault="006A2713" w14:paraId="5173733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Pr="00793B91" w:rsidR="006A2713" w:rsidP="00643717" w:rsidRDefault="006A2713" w14:paraId="551879C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Argumentare corectă</w:t>
            </w:r>
          </w:p>
        </w:tc>
        <w:tc>
          <w:tcPr>
            <w:tcW w:w="2693" w:type="dxa"/>
            <w:vMerge/>
          </w:tcPr>
          <w:p w:rsidRPr="00793B91" w:rsidR="006A2713" w:rsidP="00643717" w:rsidRDefault="006A2713" w14:paraId="270464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Pr="00793B91" w:rsidR="006A2713" w:rsidP="00643717" w:rsidRDefault="006A2713" w14:paraId="6E90EFA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49816C67" w14:textId="77777777">
        <w:tc>
          <w:tcPr>
            <w:tcW w:w="2977" w:type="dxa"/>
            <w:vMerge/>
          </w:tcPr>
          <w:p w:rsidRPr="00793B91" w:rsidR="006A2713" w:rsidP="00643717" w:rsidRDefault="006A2713" w14:paraId="32037D3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Pr="00793B91" w:rsidR="006A2713" w:rsidP="00643717" w:rsidRDefault="006A2713" w14:paraId="4AE7EFF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Coerență și stil adecvat în exprimare</w:t>
            </w:r>
          </w:p>
        </w:tc>
        <w:tc>
          <w:tcPr>
            <w:tcW w:w="2693" w:type="dxa"/>
            <w:vMerge/>
          </w:tcPr>
          <w:p w:rsidRPr="00793B91" w:rsidR="006A2713" w:rsidP="00643717" w:rsidRDefault="006A2713" w14:paraId="3EECAA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Pr="00793B91" w:rsidR="006A2713" w:rsidP="00643717" w:rsidRDefault="006A2713" w14:paraId="1849279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793B91" w:rsidR="006A2713" w:rsidTr="006A2713" w14:paraId="6E185C59" w14:textId="77777777">
        <w:trPr>
          <w:trHeight w:val="1146"/>
        </w:trPr>
        <w:tc>
          <w:tcPr>
            <w:tcW w:w="2977" w:type="dxa"/>
          </w:tcPr>
          <w:p w:rsidRPr="00793B91" w:rsidR="006A2713" w:rsidP="00643717" w:rsidRDefault="006A2713" w14:paraId="0528985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</w:tcPr>
          <w:p w:rsidRPr="00793B91" w:rsidR="006A2713" w:rsidP="00643717" w:rsidRDefault="006A2713" w14:paraId="016A05A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Elaborare de eseu tematic</w:t>
            </w:r>
          </w:p>
          <w:p w:rsidRPr="00793B91" w:rsidR="006A2713" w:rsidP="00643717" w:rsidRDefault="006A2713" w14:paraId="5B6861D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Prezentarea eseului în cadru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793B91">
              <w:rPr>
                <w:rFonts w:ascii="Times New Roman" w:hAnsi="Times New Roman"/>
                <w:sz w:val="20"/>
                <w:szCs w:val="20"/>
              </w:rPr>
              <w:t xml:space="preserve"> orei de seminar</w:t>
            </w:r>
          </w:p>
          <w:p w:rsidRPr="00793B91" w:rsidR="006A2713" w:rsidP="00643717" w:rsidRDefault="006A2713" w14:paraId="4E7D499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Participare activă la seminarii</w:t>
            </w:r>
          </w:p>
        </w:tc>
        <w:tc>
          <w:tcPr>
            <w:tcW w:w="2693" w:type="dxa"/>
          </w:tcPr>
          <w:p w:rsidRPr="00793B91" w:rsidR="006A2713" w:rsidP="00643717" w:rsidRDefault="006A2713" w14:paraId="377D3A2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Puncte: max 4</w:t>
            </w:r>
          </w:p>
        </w:tc>
        <w:tc>
          <w:tcPr>
            <w:tcW w:w="1418" w:type="dxa"/>
          </w:tcPr>
          <w:p w:rsidRPr="00793B91" w:rsidR="006A2713" w:rsidP="00643717" w:rsidRDefault="006A2713" w14:paraId="5A2C3C7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40%</w:t>
            </w:r>
          </w:p>
        </w:tc>
      </w:tr>
      <w:tr w:rsidRPr="00793B91" w:rsidR="006A2713" w:rsidTr="006A2713" w14:paraId="6991E0D5" w14:textId="77777777">
        <w:tc>
          <w:tcPr>
            <w:tcW w:w="9923" w:type="dxa"/>
            <w:gridSpan w:val="4"/>
          </w:tcPr>
          <w:p w:rsidRPr="00793B91" w:rsidR="006A2713" w:rsidP="00643717" w:rsidRDefault="006A2713" w14:paraId="379BA8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10.6 Standard minim de performanţă  obținerea de 2 puncte la activitatea de seminar și 3 puncte la examen</w:t>
            </w:r>
          </w:p>
        </w:tc>
      </w:tr>
      <w:tr w:rsidRPr="00793B91" w:rsidR="006A2713" w:rsidTr="006A2713" w14:paraId="597C191B" w14:textId="77777777">
        <w:tc>
          <w:tcPr>
            <w:tcW w:w="9923" w:type="dxa"/>
            <w:gridSpan w:val="4"/>
          </w:tcPr>
          <w:p w:rsidRPr="00793B91" w:rsidR="006A2713" w:rsidP="00643717" w:rsidRDefault="006A2713" w14:paraId="1C6B3FD2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:rsidRPr="00793B91" w:rsidR="006A2713" w:rsidP="006A2713" w:rsidRDefault="006A2713" w14:paraId="08DBF508" w14:textId="77777777">
      <w:pPr>
        <w:spacing w:after="0" w:line="240" w:lineRule="auto"/>
        <w:rPr>
          <w:rFonts w:ascii="Times New Roman" w:hAnsi="Times New Roman"/>
        </w:rPr>
      </w:pPr>
      <w:r w:rsidRPr="00793B91">
        <w:rPr>
          <w:rFonts w:ascii="Times New Roman" w:hAnsi="Times New Roman"/>
        </w:rPr>
        <w:tab/>
      </w:r>
      <w:r w:rsidRPr="00793B91">
        <w:rPr>
          <w:rFonts w:ascii="Times New Roman" w:hAnsi="Times New Roman"/>
        </w:rPr>
        <w:tab/>
      </w:r>
    </w:p>
    <w:p w:rsidRPr="00793B91" w:rsidR="006A2713" w:rsidP="006A2713" w:rsidRDefault="006A2713" w14:paraId="7953EDAC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165"/>
      </w:tblGrid>
      <w:tr w:rsidRPr="00793B91" w:rsidR="006A2713" w:rsidTr="3562B572" w14:paraId="6472B10C" w14:textId="77777777">
        <w:trPr>
          <w:trHeight w:val="908"/>
        </w:trPr>
        <w:tc>
          <w:tcPr>
            <w:tcW w:w="3379" w:type="dxa"/>
            <w:tcMar/>
          </w:tcPr>
          <w:p w:rsidRPr="00793B91" w:rsidR="006A2713" w:rsidP="00643717" w:rsidRDefault="006A2713" w14:paraId="23D1E16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:rsidRPr="00793B91" w:rsidR="006A2713" w:rsidP="00643717" w:rsidRDefault="00B83D81" w14:paraId="45C151C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13.04.2024</w:t>
            </w:r>
            <w:r w:rsidR="006A271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793B91" w:rsidR="006A2713" w:rsidP="00643717" w:rsidRDefault="006A2713" w14:paraId="246B614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4680227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793B91" w:rsidR="006A2713" w:rsidP="00643717" w:rsidRDefault="006A2713" w14:paraId="3CB7B74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:rsidRPr="00793B91" w:rsidR="006A2713" w:rsidP="00643717" w:rsidRDefault="006A2713" w14:paraId="6EFEFC8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fi-FI" w:eastAsia="fi-FI"/>
              </w:rPr>
              <w:drawing>
                <wp:inline distT="0" distB="0" distL="0" distR="0" wp14:anchorId="7E28B298" wp14:editId="7A586295">
                  <wp:extent cx="1013460" cy="358140"/>
                  <wp:effectExtent l="19050" t="0" r="0" b="0"/>
                  <wp:docPr id="6" name="Picture 2" descr="C:\Users\Mai\Documents\ylves\eText\ivatalosch\id\mini elektro-alaira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i\Documents\ylves\eText\ivatalosch\id\mini elektro-alaira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5" w:type="dxa"/>
            <w:tcMar/>
          </w:tcPr>
          <w:p w:rsidRPr="00793B91" w:rsidR="006A2713" w:rsidP="00643717" w:rsidRDefault="006A2713" w14:paraId="472AA9C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:rsidRPr="00793B91" w:rsidR="006A2713" w:rsidP="00643717" w:rsidRDefault="006A2713" w14:paraId="4AC0E08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fi-FI" w:eastAsia="fi-FI"/>
              </w:rPr>
              <w:drawing>
                <wp:inline distT="0" distB="0" distL="0" distR="0" wp14:anchorId="2BCAE797" wp14:editId="22235044">
                  <wp:extent cx="1013460" cy="358140"/>
                  <wp:effectExtent l="19050" t="0" r="0" b="0"/>
                  <wp:docPr id="7" name="Picture 5" descr="C:\Users\Mai\Documents\ylves\eText\ivatalosch\id\mini elektro-alaira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i\Documents\ylves\eText\ivatalosch\id\mini elektro-alaira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793B91" w:rsidR="006A2713" w:rsidTr="3562B572" w14:paraId="5D7E8E16" w14:textId="77777777">
        <w:tc>
          <w:tcPr>
            <w:tcW w:w="3379" w:type="dxa"/>
            <w:tcMar/>
          </w:tcPr>
          <w:p w:rsidR="006A2713" w:rsidP="00643717" w:rsidRDefault="006A2713" w14:paraId="1EFF0BE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:rsidRPr="00793B91" w:rsidR="006A2713" w:rsidP="00643717" w:rsidRDefault="006A2713" w14:paraId="39795286" w14:textId="2C41B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3562B572" w:rsidR="6BBB7CB9">
              <w:rPr>
                <w:rFonts w:ascii="Times New Roman" w:hAnsi="Times New Roman"/>
                <w:sz w:val="20"/>
                <w:szCs w:val="20"/>
              </w:rPr>
              <w:t>16.14.2024.</w:t>
            </w:r>
          </w:p>
        </w:tc>
        <w:tc>
          <w:tcPr>
            <w:tcW w:w="6544" w:type="dxa"/>
            <w:gridSpan w:val="2"/>
            <w:tcMar/>
          </w:tcPr>
          <w:p w:rsidR="006A2713" w:rsidP="00643717" w:rsidRDefault="006A2713" w14:paraId="7E5FA6D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:rsidR="006A2713" w:rsidP="00643717" w:rsidRDefault="006A2713" w14:paraId="3690368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3562B572" w:rsidRDefault="006A2713" w14:paraId="55880041" w14:textId="215C1A89">
            <w:pPr>
              <w:pStyle w:val="Normal"/>
              <w:spacing w:after="0" w:line="240" w:lineRule="auto"/>
            </w:pPr>
            <w:r w:rsidR="232371C7">
              <w:drawing>
                <wp:inline wp14:editId="4A5437E5" wp14:anchorId="43FBCCEC">
                  <wp:extent cx="658425" cy="621846"/>
                  <wp:effectExtent l="0" t="0" r="0" b="0"/>
                  <wp:docPr id="211300314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273e9003db34bc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25" cy="62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793B91" w:rsidR="006A2713" w:rsidTr="3562B572" w14:paraId="386E4F76" w14:textId="77777777">
        <w:trPr>
          <w:trHeight w:val="1380"/>
        </w:trPr>
        <w:tc>
          <w:tcPr>
            <w:tcW w:w="3379" w:type="dxa"/>
            <w:tcMar/>
          </w:tcPr>
          <w:p w:rsidRPr="00793B91" w:rsidR="006A2713" w:rsidP="00643717" w:rsidRDefault="006A2713" w14:paraId="5B1DBEF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:rsidRPr="00793B91" w:rsidR="006A2713" w:rsidP="00643717" w:rsidRDefault="006A2713" w14:paraId="1F34669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3851A78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2F94774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793B91" w:rsidR="006A2713" w:rsidP="00643717" w:rsidRDefault="006A2713" w14:paraId="6DB0B01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:rsidRPr="00793B91" w:rsidR="006A2713" w:rsidP="00643717" w:rsidRDefault="006A2713" w14:paraId="2E603F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5" w:type="dxa"/>
            <w:tcMar/>
          </w:tcPr>
          <w:p w:rsidRPr="00793B91" w:rsidR="006A2713" w:rsidP="00643717" w:rsidRDefault="006A2713" w14:paraId="3D67F68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91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:rsidRPr="00793B91" w:rsidR="006A2713" w:rsidP="00643717" w:rsidRDefault="006A2713" w14:paraId="5869AFA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698450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14200FA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793B91" w:rsidR="006A2713" w:rsidP="00643717" w:rsidRDefault="006A2713" w14:paraId="2D051E7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Pr="00793B91" w:rsidR="006A2713" w:rsidP="006A2713" w:rsidRDefault="006A2713" w14:paraId="7AEB3D5A" w14:textId="77777777">
      <w:pPr>
        <w:spacing w:after="0" w:line="240" w:lineRule="auto"/>
        <w:rPr>
          <w:rFonts w:ascii="Times New Roman" w:hAnsi="Times New Roman"/>
        </w:rPr>
      </w:pPr>
    </w:p>
    <w:p w:rsidRPr="00793B91" w:rsidR="006A2713" w:rsidP="006A2713" w:rsidRDefault="006A2713" w14:paraId="2D9D9D95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p w:rsidRPr="006754F3" w:rsidR="00A8048A" w:rsidP="006754F3" w:rsidRDefault="00A8048A" w14:paraId="12B32896" w14:textId="77777777">
      <w:pPr>
        <w:rPr>
          <w:rFonts w:ascii="Times New Roman" w:hAnsi="Times New Roman"/>
          <w:sz w:val="24"/>
        </w:rPr>
      </w:pPr>
    </w:p>
    <w:sectPr w:rsidRPr="006754F3" w:rsidR="00A8048A" w:rsidSect="008660B9">
      <w:headerReference w:type="default" r:id="rId12"/>
      <w:pgSz w:w="11907" w:h="16839" w:orient="portrait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1DE5" w:rsidRDefault="000A1DE5" w14:paraId="2A78A022" w14:textId="77777777">
      <w:pPr>
        <w:spacing w:after="0" w:line="240" w:lineRule="auto"/>
      </w:pPr>
      <w:r>
        <w:separator/>
      </w:r>
    </w:p>
  </w:endnote>
  <w:endnote w:type="continuationSeparator" w:id="0">
    <w:p w:rsidR="000A1DE5" w:rsidRDefault="000A1DE5" w14:paraId="60580A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1DE5" w:rsidRDefault="000A1DE5" w14:paraId="14ABE341" w14:textId="77777777">
      <w:pPr>
        <w:spacing w:after="0" w:line="240" w:lineRule="auto"/>
      </w:pPr>
      <w:r>
        <w:separator/>
      </w:r>
    </w:p>
  </w:footnote>
  <w:footnote w:type="continuationSeparator" w:id="0">
    <w:p w:rsidR="000A1DE5" w:rsidRDefault="000A1DE5" w14:paraId="48DDD5A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71637" w:rsidP="00C71637" w:rsidRDefault="00C71637" w14:paraId="262B8CCB" w14:textId="3D5168E6">
    <w:pPr>
      <w:pStyle w:val="Header"/>
      <w:jc w:val="both"/>
    </w:pPr>
    <w:r>
      <w:rPr>
        <w:noProof/>
        <w:lang w:val="hu-HU" w:eastAsia="hu-HU"/>
      </w:rPr>
      <w:drawing>
        <wp:anchor distT="0" distB="0" distL="114300" distR="114300" simplePos="0" relativeHeight="251660288" behindDoc="1" locked="0" layoutInCell="1" allowOverlap="1" wp14:anchorId="1B78323E" wp14:editId="551C64BC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w:pict w14:anchorId="6D2C2E71">
        <v:group id="Group 5" style="position:absolute;left:0;text-align:left;margin-left:0;margin-top:7.7pt;width:467.2pt;height:131.7pt;z-index:251659264;mso-position-horizontal:center;mso-position-horizontal-relative:margin;mso-position-vertical-relative:text" coordsize="59331,16320" o:spid="_x0000_s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">
          <v:line id="Straight Connector 3" style="position:absolute;flip:x;visibility:visible" o:spid="_x0000_s2056" strokecolor="#7f7f7f" o:connectortype="straight" from="9648,8470" to="58050,852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US78MAAADaAAAADwAAAGRycy9kb3ducmV2LnhtbESPQWvCQBSE7wX/w/KE3uquFYukriJC&#10;tVAviYL09pp9TYLZtyG7JvHfd4WCx2FmvmGW68HWoqPWV441TCcKBHHuTMWFhtPx42UBwgdkg7Vj&#10;0nAjD+vV6GmJiXE9p9RloRARwj5BDWUITSKlz0uy6CeuIY7er2sthijbQpoW+wi3tXxV6k1arDgu&#10;lNjQtqT8kl2tBnU+zL9uvM+l8z/fqdud/FwprZ/Hw+YdRKAhPML/7U+jYQb3K/EG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1Eu/DAAAA2gAAAA8AAAAAAAAAAAAA&#10;AAAAoQIAAGRycy9kb3ducmV2LnhtbFBLBQYAAAAABAAEAPkAAACRAwAAAAA=&#10;"/>
          <v:shapetype id="_x0000_t202" coordsize="21600,21600" o:spt="202" path="m,l,21600r21600,l21600,xe">
            <v:stroke joinstyle="miter"/>
            <v:path gradientshapeok="t" o:connecttype="rect"/>
          </v:shapetype>
          <v:shape id="Text Box 2" style="position:absolute;left:41793;top:8078;width:17538;height:8242;visibility:visible" o:spid="_x0000_s2057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d+cEA&#10;AADaAAAADwAAAGRycy9kb3ducmV2LnhtbESP3WoCMRSE7wt9h3AK3tVsvZCyGkUKoog3bn2Aw+a4&#10;WXZzEjbZH316IxR6OczMN8x6O9lWDNSF2rGCr3kGgrh0uuZKwfV3//kNIkRkja1jUnCnANvN+9sa&#10;c+1GvtBQxEokCIccFZgYfS5lKA1ZDHPniZN3c53FmGRXSd3hmOC2lYssW0qLNacFg55+DJVN0VsF&#10;+/5wtMND9v5UlCMb3/TXc6PU7GParUBEmuJ/+K991AoW8Lq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3fnBAAAA2gAAAA8AAAAAAAAAAAAAAAAAmAIAAGRycy9kb3du&#10;cmV2LnhtbFBLBQYAAAAABAAEAPUAAACGAwAAAAA=&#10;">
            <v:path arrowok="t"/>
            <v:textbox style="mso-next-textbox:#Text Box 2">
              <w:txbxContent>
                <w:p w:rsidRPr="00017CD5" w:rsidR="00C71637" w:rsidP="00C71637" w:rsidRDefault="00C71637" w14:paraId="52FE8E8D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Facultatea de Litere</w:t>
                  </w:r>
                </w:p>
                <w:p w:rsidRPr="00017CD5" w:rsidR="00C71637" w:rsidP="00C71637" w:rsidRDefault="00C71637" w14:paraId="0AAF8779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Str. Horea nr. 31</w:t>
                  </w:r>
                </w:p>
                <w:p w:rsidRPr="00017CD5" w:rsidR="00C71637" w:rsidP="00C71637" w:rsidRDefault="00C71637" w14:paraId="0AECF50B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</w:rPr>
                    <w:t>400202, Cluj-Napoca</w:t>
                  </w:r>
                </w:p>
                <w:p w:rsidRPr="00017CD5" w:rsidR="00C71637" w:rsidP="00C71637" w:rsidRDefault="00C71637" w14:paraId="3F81506F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</w:pP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Tel</w:t>
                  </w:r>
                  <w:proofErr w:type="gramStart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.:</w:t>
                  </w:r>
                  <w:proofErr w:type="gramEnd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 xml:space="preserve"> 0264-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53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22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.38</w:t>
                  </w:r>
                </w:p>
                <w:p w:rsidRPr="00017CD5" w:rsidR="00C71637" w:rsidP="00C71637" w:rsidRDefault="00C71637" w14:paraId="5EF776F5" w14:textId="7777777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57" w:right="55"/>
                    <w:jc w:val="right"/>
                    <w:textAlignment w:val="baseline"/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</w:pPr>
                  <w:proofErr w:type="gramStart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Fax:</w:t>
                  </w:r>
                  <w:proofErr w:type="gramEnd"/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 xml:space="preserve"> 0264-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43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23</w:t>
                  </w:r>
                  <w:r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.</w:t>
                  </w:r>
                  <w:r w:rsidRPr="00017CD5">
                    <w:rPr>
                      <w:rFonts w:ascii="Palatino Linotype" w:hAnsi="Palatino Linotype" w:eastAsia="Times New Roman"/>
                      <w:sz w:val="18"/>
                      <w:szCs w:val="20"/>
                      <w:lang w:val="fr-FR"/>
                    </w:rPr>
                    <w:t>03</w:t>
                  </w:r>
                </w:p>
                <w:p w:rsidRPr="00A624E7" w:rsidR="00C71637" w:rsidP="00C71637" w:rsidRDefault="00C71637" w14:paraId="569B7D87" w14:textId="77777777">
                  <w:pPr>
                    <w:spacing w:after="0" w:line="240" w:lineRule="auto"/>
                    <w:contextualSpacing/>
                    <w:jc w:val="right"/>
                    <w:rPr>
                      <w:color w:val="244061"/>
                      <w:sz w:val="16"/>
                      <w:szCs w:val="16"/>
                    </w:rPr>
                  </w:pPr>
                </w:p>
              </w:txbxContent>
            </v:textbox>
          </v:shape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Picture 6" style="position:absolute;width:23158;height:11791;visibility:visible;mso-position-horizontal:center;mso-position-horizontal-relative:margin" alt="Sigla ubb claudiopolitana_pt antent-01" o:spid="_x0000_s2058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aAhDCAAAA2gAAAA8AAABkcnMvZG93bnJldi54bWxEj0FrwkAUhO+F/oflFXqrGy3VEt1IKRSq&#10;N43g9ZF9zYbsvg3Z1UR/vVsQPA4z8w2zWo/OijP1ofGsYDrJQBBXXjdcKziUP2+fIEJE1mg9k4IL&#10;BVgXz08rzLUfeEfnfaxFgnDIUYGJsculDJUhh2HiO+Lk/fneYUyyr6XucUhwZ+Usy+bSYcNpwWBH&#10;34aqdn9yCt4X3e4y2NaZo71umo+hPG6xVOr1Zfxagog0xkf43v7VCubwfyXd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gIQwgAAANoAAAAPAAAAAAAAAAAAAAAAAJ8C&#10;AABkcnMvZG93bnJldi54bWxQSwUGAAAAAAQABAD3AAAAjgMAAAAA&#10;">
            <v:imagedata o:title="Sigla ubb claudiopolitana_pt antent-01" r:id="rId2"/>
            <v:path arrowok="t"/>
          </v:shape>
          <w10:wrap anchorx="margin"/>
        </v:group>
      </w:pict>
    </w:r>
  </w:p>
  <w:p w:rsidR="00C71637" w:rsidP="00C71637" w:rsidRDefault="00C71637" w14:paraId="6FC51F09" w14:textId="77777777">
    <w:pPr>
      <w:pStyle w:val="Header"/>
      <w:jc w:val="both"/>
    </w:pPr>
  </w:p>
  <w:p w:rsidRPr="00C71637" w:rsidR="00D95508" w:rsidP="00C71637" w:rsidRDefault="00D95508" w14:paraId="5124B430" w14:textId="7B7A3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hdrShapeDefaults>
    <o:shapedefaults v:ext="edit" spidmax="2059"/>
    <o:shapelayout v:ext="edit">
      <o:idmap v:ext="edit" data="2"/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6A5"/>
    <w:rsid w:val="0003504A"/>
    <w:rsid w:val="00046C8D"/>
    <w:rsid w:val="000556E7"/>
    <w:rsid w:val="00057CCA"/>
    <w:rsid w:val="00067E6E"/>
    <w:rsid w:val="00084013"/>
    <w:rsid w:val="000913ED"/>
    <w:rsid w:val="000A1D01"/>
    <w:rsid w:val="000A1DE5"/>
    <w:rsid w:val="000B3FE3"/>
    <w:rsid w:val="000B4B4E"/>
    <w:rsid w:val="000C6493"/>
    <w:rsid w:val="000D4370"/>
    <w:rsid w:val="000E441E"/>
    <w:rsid w:val="000F369B"/>
    <w:rsid w:val="000F4643"/>
    <w:rsid w:val="000F7159"/>
    <w:rsid w:val="00130168"/>
    <w:rsid w:val="0014153B"/>
    <w:rsid w:val="00146CB4"/>
    <w:rsid w:val="00172C63"/>
    <w:rsid w:val="001B36AB"/>
    <w:rsid w:val="001B4887"/>
    <w:rsid w:val="001C51D3"/>
    <w:rsid w:val="001C56C1"/>
    <w:rsid w:val="001E5EDE"/>
    <w:rsid w:val="001E6CA7"/>
    <w:rsid w:val="001F5A74"/>
    <w:rsid w:val="00215307"/>
    <w:rsid w:val="002173B5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2FF2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152B7"/>
    <w:rsid w:val="005200FD"/>
    <w:rsid w:val="00532411"/>
    <w:rsid w:val="0053511A"/>
    <w:rsid w:val="00543145"/>
    <w:rsid w:val="005539ED"/>
    <w:rsid w:val="00560432"/>
    <w:rsid w:val="005626C6"/>
    <w:rsid w:val="005746E8"/>
    <w:rsid w:val="005C0272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713"/>
    <w:rsid w:val="006A288B"/>
    <w:rsid w:val="006A4212"/>
    <w:rsid w:val="006C119C"/>
    <w:rsid w:val="006D3922"/>
    <w:rsid w:val="006E15B9"/>
    <w:rsid w:val="006F0F3A"/>
    <w:rsid w:val="006F4D77"/>
    <w:rsid w:val="0070366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92D9A"/>
    <w:rsid w:val="007A26A3"/>
    <w:rsid w:val="007A67C9"/>
    <w:rsid w:val="007B7DE6"/>
    <w:rsid w:val="007C0E33"/>
    <w:rsid w:val="007C56FB"/>
    <w:rsid w:val="007E52CD"/>
    <w:rsid w:val="007F5AB7"/>
    <w:rsid w:val="0082406A"/>
    <w:rsid w:val="00826780"/>
    <w:rsid w:val="008331BB"/>
    <w:rsid w:val="00833C5E"/>
    <w:rsid w:val="008357F1"/>
    <w:rsid w:val="00846E94"/>
    <w:rsid w:val="00865EA0"/>
    <w:rsid w:val="008660B9"/>
    <w:rsid w:val="00886C29"/>
    <w:rsid w:val="008879A4"/>
    <w:rsid w:val="008B53DE"/>
    <w:rsid w:val="008C1D92"/>
    <w:rsid w:val="008C3769"/>
    <w:rsid w:val="008C563B"/>
    <w:rsid w:val="008F5BCC"/>
    <w:rsid w:val="0090106F"/>
    <w:rsid w:val="0093564A"/>
    <w:rsid w:val="00936AA6"/>
    <w:rsid w:val="00940B25"/>
    <w:rsid w:val="00941129"/>
    <w:rsid w:val="009672C1"/>
    <w:rsid w:val="0097089A"/>
    <w:rsid w:val="00985DCB"/>
    <w:rsid w:val="00996130"/>
    <w:rsid w:val="00996F51"/>
    <w:rsid w:val="009A024C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56E50"/>
    <w:rsid w:val="00B83D81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23F13"/>
    <w:rsid w:val="00C30836"/>
    <w:rsid w:val="00C3504F"/>
    <w:rsid w:val="00C5236E"/>
    <w:rsid w:val="00C638D5"/>
    <w:rsid w:val="00C70059"/>
    <w:rsid w:val="00C71637"/>
    <w:rsid w:val="00C870C8"/>
    <w:rsid w:val="00C90CB6"/>
    <w:rsid w:val="00C9151D"/>
    <w:rsid w:val="00CB0AA5"/>
    <w:rsid w:val="00CB21B6"/>
    <w:rsid w:val="00CB48CC"/>
    <w:rsid w:val="00CB7DD7"/>
    <w:rsid w:val="00CF0EC9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6228"/>
    <w:rsid w:val="00E11807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3288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  <w:rsid w:val="232371C7"/>
    <w:rsid w:val="3562B572"/>
    <w:rsid w:val="6BBB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1C814010"/>
  <w15:docId w15:val="{85ED2C9F-33CC-4A93-928E-203A4C91E3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40B25"/>
  </w:style>
  <w:style w:type="paragraph" w:styleId="Heading1">
    <w:name w:val="heading 1"/>
    <w:basedOn w:val="Normal"/>
    <w:next w:val="Normal"/>
    <w:uiPriority w:val="9"/>
    <w:qFormat/>
    <w:rsid w:val="00940B25"/>
    <w:pPr>
      <w:keepNext/>
      <w:keepLines/>
      <w:spacing w:before="480" w:after="0"/>
      <w:outlineLvl w:val="0"/>
    </w:pPr>
    <w:rPr>
      <w:rFonts w:ascii="Cambria" w:hAnsi="Cambria" w:eastAsia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40B25"/>
    <w:pPr>
      <w:keepNext/>
      <w:spacing w:before="240" w:after="60"/>
      <w:outlineLvl w:val="1"/>
    </w:pPr>
    <w:rPr>
      <w:rFonts w:ascii="Cambria" w:hAnsi="Cambria" w:eastAsia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0B25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0B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0B2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0B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40B2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40B25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hAnsiTheme="minorHAnsi" w:eastAsia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styleId="ams" w:customStyle="1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styleId="MeniuneNerezolvat1" w:customStyle="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rsid w:val="006A2713"/>
    <w:pPr>
      <w:spacing w:after="120" w:line="480" w:lineRule="auto"/>
    </w:pPr>
    <w:rPr>
      <w:rFonts w:cs="Times New Roman"/>
      <w:lang w:val="en-US" w:eastAsia="en-US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6A2713"/>
    <w:rPr>
      <w:rFonts w:cs="Times New Roman"/>
      <w:lang w:val="en-US" w:eastAsia="en-US"/>
    </w:rPr>
  </w:style>
  <w:style w:type="paragraph" w:styleId="Biblio" w:customStyle="1">
    <w:name w:val="Biblio"/>
    <w:basedOn w:val="Normal"/>
    <w:uiPriority w:val="99"/>
    <w:rsid w:val="006A2713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mek.oszk.hu/04600/04629/04629.htm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://www.mek.oszk.hu/00300/00386/00386.htm" TargetMode="External" Id="rId7" /><Relationship Type="http://schemas.openxmlformats.org/officeDocument/2006/relationships/header" Target="header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1.jpeg" Id="rId11" /><Relationship Type="http://schemas.openxmlformats.org/officeDocument/2006/relationships/footnotes" Target="footnotes.xml" Id="rId5" /><Relationship Type="http://schemas.openxmlformats.org/officeDocument/2006/relationships/hyperlink" Target="http://mek.oszk.hu/00100/00161/html/o/esa/chap001.html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mek.oszk.hu/06500/06540/06540.htm" TargetMode="External" Id="rId9" /><Relationship Type="http://schemas.openxmlformats.org/officeDocument/2006/relationships/theme" Target="theme/theme1.xml" Id="rId14" /><Relationship Type="http://schemas.openxmlformats.org/officeDocument/2006/relationships/image" Target="/media/image3.png" Id="R0273e9003db34bc7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ISTVAN BERSZAN</lastModifiedBy>
  <revision>7</revision>
  <lastPrinted>2021-12-02T07:51:00.0000000Z</lastPrinted>
  <dcterms:created xsi:type="dcterms:W3CDTF">2022-04-07T07:55:00.0000000Z</dcterms:created>
  <dcterms:modified xsi:type="dcterms:W3CDTF">2024-04-19T09:29:53.0048055Z</dcterms:modified>
</coreProperties>
</file>